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B2C" w:rsidRPr="003A1B2C" w:rsidRDefault="003A1B2C" w:rsidP="003A1B2C">
      <w:pPr>
        <w:autoSpaceDE w:val="0"/>
        <w:autoSpaceDN w:val="0"/>
        <w:adjustRightInd w:val="0"/>
        <w:ind w:left="5670" w:right="-1"/>
        <w:rPr>
          <w:rFonts w:ascii="Times New Roman" w:hAnsi="Times New Roman" w:cs="Times New Roman"/>
          <w:bCs/>
          <w:lang w:eastAsia="en-US"/>
        </w:rPr>
      </w:pPr>
      <w:r w:rsidRPr="003A1B2C">
        <w:rPr>
          <w:rFonts w:ascii="Times New Roman" w:hAnsi="Times New Roman" w:cs="Times New Roman"/>
          <w:bCs/>
          <w:lang w:eastAsia="en-US"/>
        </w:rPr>
        <w:t>УТВЕРЖДЕН</w:t>
      </w:r>
    </w:p>
    <w:p w:rsidR="003A1B2C" w:rsidRPr="003A1B2C" w:rsidRDefault="003A1B2C" w:rsidP="003A1B2C">
      <w:pPr>
        <w:autoSpaceDE w:val="0"/>
        <w:autoSpaceDN w:val="0"/>
        <w:adjustRightInd w:val="0"/>
        <w:ind w:left="5670" w:right="-1"/>
        <w:rPr>
          <w:rFonts w:ascii="Times New Roman" w:hAnsi="Times New Roman" w:cs="Times New Roman"/>
          <w:bCs/>
          <w:lang w:eastAsia="en-US"/>
        </w:rPr>
      </w:pPr>
      <w:proofErr w:type="gramStart"/>
      <w:r w:rsidRPr="003A1B2C">
        <w:rPr>
          <w:rFonts w:ascii="Times New Roman" w:hAnsi="Times New Roman" w:cs="Times New Roman"/>
          <w:bCs/>
          <w:lang w:eastAsia="en-US"/>
        </w:rPr>
        <w:t>постановлением</w:t>
      </w:r>
      <w:proofErr w:type="gramEnd"/>
      <w:r w:rsidRPr="003A1B2C">
        <w:rPr>
          <w:rFonts w:ascii="Times New Roman" w:hAnsi="Times New Roman" w:cs="Times New Roman"/>
          <w:bCs/>
          <w:lang w:eastAsia="en-US"/>
        </w:rPr>
        <w:t xml:space="preserve"> Администрации</w:t>
      </w:r>
      <w:r w:rsidRPr="003A1B2C">
        <w:rPr>
          <w:rFonts w:ascii="Times New Roman" w:hAnsi="Times New Roman" w:cs="Times New Roman"/>
          <w:bCs/>
          <w:lang w:eastAsia="en-US"/>
        </w:rPr>
        <w:br/>
        <w:t>городского округа Фрязино</w:t>
      </w:r>
      <w:r w:rsidRPr="003A1B2C">
        <w:rPr>
          <w:rFonts w:ascii="Times New Roman" w:hAnsi="Times New Roman" w:cs="Times New Roman"/>
          <w:bCs/>
          <w:lang w:eastAsia="en-US"/>
        </w:rPr>
        <w:br/>
      </w:r>
      <w:r w:rsidRPr="003A1B2C">
        <w:rPr>
          <w:rFonts w:ascii="Times New Roman" w:hAnsi="Times New Roman" w:cs="Times New Roman"/>
          <w:bCs/>
          <w:iCs/>
          <w:lang w:eastAsia="en-US"/>
        </w:rPr>
        <w:t xml:space="preserve">от </w:t>
      </w:r>
      <w:r w:rsidR="002A2819">
        <w:rPr>
          <w:rFonts w:ascii="Times New Roman" w:hAnsi="Times New Roman" w:cs="Times New Roman"/>
          <w:bCs/>
          <w:iCs/>
          <w:lang w:eastAsia="en-US"/>
        </w:rPr>
        <w:t>25.12.2023</w:t>
      </w:r>
      <w:r w:rsidRPr="003A1B2C">
        <w:rPr>
          <w:rFonts w:ascii="Times New Roman" w:hAnsi="Times New Roman" w:cs="Times New Roman"/>
          <w:bCs/>
          <w:iCs/>
          <w:lang w:eastAsia="en-US"/>
        </w:rPr>
        <w:t xml:space="preserve"> № </w:t>
      </w:r>
      <w:r w:rsidR="002A2819">
        <w:rPr>
          <w:rFonts w:ascii="Times New Roman" w:hAnsi="Times New Roman" w:cs="Times New Roman"/>
          <w:bCs/>
          <w:iCs/>
          <w:lang w:eastAsia="en-US"/>
        </w:rPr>
        <w:t>1316</w:t>
      </w:r>
    </w:p>
    <w:p w:rsidR="003A1B2C" w:rsidRPr="003A1B2C" w:rsidRDefault="003A1B2C" w:rsidP="003A1B2C">
      <w:pPr>
        <w:widowControl w:val="0"/>
        <w:suppressAutoHyphens/>
        <w:autoSpaceDE w:val="0"/>
        <w:ind w:left="5387"/>
        <w:rPr>
          <w:rFonts w:ascii="Times New Roman" w:hAnsi="Times New Roman" w:cs="Times New Roman"/>
          <w:bCs/>
          <w:sz w:val="16"/>
          <w:szCs w:val="16"/>
          <w:lang w:eastAsia="zh-CN" w:bidi="hi-IN"/>
        </w:rPr>
      </w:pPr>
    </w:p>
    <w:p w:rsidR="000E51C1" w:rsidRDefault="000E51C1" w:rsidP="003A1B2C">
      <w:pPr>
        <w:widowControl w:val="0"/>
        <w:suppressAutoHyphens/>
        <w:autoSpaceDE w:val="0"/>
        <w:jc w:val="center"/>
        <w:rPr>
          <w:rFonts w:ascii="Times New Roman" w:hAnsi="Times New Roman" w:cs="Times New Roman"/>
          <w:bCs/>
          <w:sz w:val="26"/>
          <w:szCs w:val="26"/>
          <w:lang w:eastAsia="zh-CN" w:bidi="hi-IN"/>
        </w:rPr>
      </w:pPr>
    </w:p>
    <w:p w:rsidR="003A1B2C" w:rsidRPr="003A1B2C" w:rsidRDefault="003A1B2C" w:rsidP="003A1B2C">
      <w:pPr>
        <w:widowControl w:val="0"/>
        <w:suppressAutoHyphens/>
        <w:autoSpaceDE w:val="0"/>
        <w:jc w:val="center"/>
        <w:rPr>
          <w:rFonts w:ascii="Times New Roman" w:hAnsi="Times New Roman" w:cs="Times New Roman"/>
          <w:bCs/>
          <w:sz w:val="26"/>
          <w:szCs w:val="26"/>
          <w:lang w:eastAsia="zh-CN" w:bidi="hi-IN"/>
        </w:rPr>
      </w:pPr>
      <w:r w:rsidRPr="003A1B2C">
        <w:rPr>
          <w:rFonts w:ascii="Times New Roman" w:hAnsi="Times New Roman" w:cs="Times New Roman"/>
          <w:bCs/>
          <w:sz w:val="26"/>
          <w:szCs w:val="26"/>
          <w:lang w:eastAsia="zh-CN" w:bidi="hi-IN"/>
        </w:rPr>
        <w:t xml:space="preserve">Административный регламент предоставления муниципальной услуги </w:t>
      </w:r>
    </w:p>
    <w:p w:rsidR="003A1B2C" w:rsidRDefault="003A1B2C" w:rsidP="003A1B2C">
      <w:pPr>
        <w:widowControl w:val="0"/>
        <w:suppressAutoHyphens/>
        <w:autoSpaceDE w:val="0"/>
        <w:jc w:val="center"/>
        <w:rPr>
          <w:rFonts w:ascii="Times New Roman" w:hAnsi="Times New Roman" w:cs="Times New Roman"/>
          <w:bCs/>
          <w:sz w:val="26"/>
          <w:szCs w:val="26"/>
          <w:lang w:eastAsia="zh-CN" w:bidi="hi-IN"/>
        </w:rPr>
      </w:pPr>
      <w:r w:rsidRPr="003A1B2C">
        <w:rPr>
          <w:rFonts w:ascii="Times New Roman" w:hAnsi="Times New Roman" w:cs="Times New Roman"/>
          <w:bCs/>
          <w:sz w:val="26"/>
          <w:szCs w:val="26"/>
          <w:lang w:eastAsia="zh-CN" w:bidi="hi-IN"/>
        </w:rPr>
        <w:t>«</w:t>
      </w:r>
      <w:r w:rsidRPr="003A1B2C">
        <w:rPr>
          <w:rFonts w:ascii="Times New Roman" w:hAnsi="Times New Roman" w:cs="Times New Roman"/>
          <w:sz w:val="26"/>
          <w:szCs w:val="26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3A1B2C">
        <w:rPr>
          <w:rFonts w:ascii="Times New Roman" w:hAnsi="Times New Roman" w:cs="Times New Roman"/>
          <w:bCs/>
          <w:sz w:val="26"/>
          <w:szCs w:val="26"/>
          <w:lang w:eastAsia="zh-CN" w:bidi="hi-IN"/>
        </w:rPr>
        <w:t xml:space="preserve">» </w:t>
      </w:r>
    </w:p>
    <w:p w:rsidR="003A1B2C" w:rsidRPr="003A1B2C" w:rsidRDefault="003A1B2C" w:rsidP="005A4902">
      <w:pPr>
        <w:widowControl w:val="0"/>
        <w:suppressAutoHyphens/>
        <w:autoSpaceDE w:val="0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3A1B2C" w:rsidRDefault="002B1979" w:rsidP="005A4902">
      <w:pPr>
        <w:pStyle w:val="a4"/>
        <w:shd w:val="clear" w:color="auto" w:fill="auto"/>
        <w:spacing w:after="0" w:line="300" w:lineRule="exact"/>
        <w:ind w:right="740" w:firstLine="0"/>
        <w:jc w:val="center"/>
      </w:pPr>
      <w:r w:rsidRPr="003A1B2C">
        <w:t xml:space="preserve">I. Общие положения </w:t>
      </w:r>
    </w:p>
    <w:p w:rsidR="003A1B2C" w:rsidRPr="003A1B2C" w:rsidRDefault="003A1B2C" w:rsidP="005A4902">
      <w:pPr>
        <w:pStyle w:val="a4"/>
        <w:shd w:val="clear" w:color="auto" w:fill="auto"/>
        <w:spacing w:after="0" w:line="300" w:lineRule="exact"/>
        <w:ind w:right="740" w:firstLine="0"/>
        <w:jc w:val="center"/>
      </w:pPr>
    </w:p>
    <w:p w:rsidR="002B1979" w:rsidRDefault="002B1979" w:rsidP="005A4902">
      <w:pPr>
        <w:pStyle w:val="a4"/>
        <w:shd w:val="clear" w:color="auto" w:fill="auto"/>
        <w:spacing w:after="0" w:line="300" w:lineRule="exact"/>
        <w:ind w:right="740" w:firstLine="0"/>
        <w:jc w:val="center"/>
      </w:pPr>
      <w:r w:rsidRPr="003A1B2C">
        <w:t>1. Предмет регулирования административного регламента</w:t>
      </w:r>
    </w:p>
    <w:p w:rsidR="003A1B2C" w:rsidRPr="003A1B2C" w:rsidRDefault="003A1B2C" w:rsidP="005A4902">
      <w:pPr>
        <w:pStyle w:val="a4"/>
        <w:shd w:val="clear" w:color="auto" w:fill="auto"/>
        <w:spacing w:after="0" w:line="300" w:lineRule="exact"/>
        <w:ind w:right="740" w:firstLine="0"/>
        <w:jc w:val="center"/>
      </w:pPr>
    </w:p>
    <w:p w:rsidR="002B1979" w:rsidRPr="003A1B2C" w:rsidRDefault="002B1979" w:rsidP="005A4902">
      <w:pPr>
        <w:pStyle w:val="a4"/>
        <w:numPr>
          <w:ilvl w:val="0"/>
          <w:numId w:val="1"/>
        </w:numPr>
        <w:shd w:val="clear" w:color="auto" w:fill="auto"/>
        <w:tabs>
          <w:tab w:val="left" w:pos="1225"/>
        </w:tabs>
        <w:spacing w:after="0" w:line="300" w:lineRule="exact"/>
        <w:ind w:left="20" w:right="40" w:firstLine="720"/>
        <w:jc w:val="both"/>
      </w:pPr>
      <w:r w:rsidRPr="003A1B2C">
        <w:t>Настоящий административный регламент регулирует отношения, возникающие в связи с предоставлением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="003A1B2C">
        <w:t xml:space="preserve"> </w:t>
      </w:r>
      <w:r w:rsidRPr="003A1B2C">
        <w:t xml:space="preserve">(далее - Услуга) </w:t>
      </w:r>
      <w:r w:rsidR="000E51C1">
        <w:t>А</w:t>
      </w:r>
      <w:r w:rsidR="003A1B2C" w:rsidRPr="003A1B2C">
        <w:t xml:space="preserve">дминистрацией городского округа Фрязино </w:t>
      </w:r>
      <w:r w:rsidRPr="003A1B2C">
        <w:t>(далее - Администрация).</w:t>
      </w:r>
    </w:p>
    <w:p w:rsidR="002B1979" w:rsidRPr="003A1B2C" w:rsidRDefault="002B1979" w:rsidP="005A4902">
      <w:pPr>
        <w:pStyle w:val="a4"/>
        <w:numPr>
          <w:ilvl w:val="0"/>
          <w:numId w:val="1"/>
        </w:numPr>
        <w:shd w:val="clear" w:color="auto" w:fill="auto"/>
        <w:tabs>
          <w:tab w:val="left" w:pos="1388"/>
        </w:tabs>
        <w:spacing w:after="0" w:line="300" w:lineRule="exact"/>
        <w:ind w:left="20" w:right="40" w:firstLine="720"/>
        <w:jc w:val="both"/>
      </w:pPr>
      <w:r w:rsidRPr="003A1B2C">
        <w:t>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- МФЦ) в Московской области и в электронной форме, формы контроля за исполнением административного регламента и 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работников.</w:t>
      </w:r>
    </w:p>
    <w:p w:rsidR="002B1979" w:rsidRPr="003A1B2C" w:rsidRDefault="002B1979" w:rsidP="005A4902">
      <w:pPr>
        <w:pStyle w:val="a4"/>
        <w:numPr>
          <w:ilvl w:val="0"/>
          <w:numId w:val="1"/>
        </w:numPr>
        <w:shd w:val="clear" w:color="auto" w:fill="auto"/>
        <w:tabs>
          <w:tab w:val="left" w:pos="1215"/>
        </w:tabs>
        <w:spacing w:after="0" w:line="300" w:lineRule="exact"/>
        <w:ind w:left="20" w:firstLine="720"/>
        <w:jc w:val="both"/>
      </w:pPr>
      <w:r w:rsidRPr="003A1B2C">
        <w:t>Перечень принятых сокращений:</w:t>
      </w:r>
    </w:p>
    <w:p w:rsidR="002B1979" w:rsidRPr="003A1B2C" w:rsidRDefault="002B1979" w:rsidP="005A4902">
      <w:pPr>
        <w:pStyle w:val="a4"/>
        <w:shd w:val="clear" w:color="auto" w:fill="auto"/>
        <w:spacing w:after="0" w:line="300" w:lineRule="exact"/>
        <w:ind w:left="20" w:firstLine="720"/>
        <w:jc w:val="both"/>
      </w:pPr>
      <w:r w:rsidRPr="003A1B2C">
        <w:t xml:space="preserve">1.3.1. </w:t>
      </w:r>
      <w:r w:rsidR="000E51C1">
        <w:t>Р</w:t>
      </w:r>
      <w:r w:rsidR="000E51C1" w:rsidRPr="003A1B2C">
        <w:t>егламент</w:t>
      </w:r>
      <w:r w:rsidRPr="003A1B2C">
        <w:t xml:space="preserve"> - административный регламент предоставления Услуги.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31"/>
        </w:tabs>
        <w:spacing w:after="0" w:line="300" w:lineRule="exact"/>
        <w:ind w:left="20" w:right="20" w:firstLine="720"/>
        <w:jc w:val="both"/>
      </w:pPr>
      <w:r w:rsidRPr="003A1B2C">
        <w:t>ВИС (ведомственная информационная система) -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области.</w:t>
      </w:r>
    </w:p>
    <w:p w:rsidR="002B1979" w:rsidRPr="009A49E5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36"/>
        </w:tabs>
        <w:spacing w:after="0" w:line="300" w:lineRule="exact"/>
        <w:ind w:left="20" w:right="20" w:firstLine="720"/>
        <w:jc w:val="both"/>
      </w:pPr>
      <w:r w:rsidRPr="009A49E5">
        <w:t xml:space="preserve">ЕПГУ -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- сеть Интернет) по адресу: </w:t>
      </w:r>
      <w:hyperlink r:id="rId8" w:history="1">
        <w:r w:rsidRPr="009A49E5">
          <w:rPr>
            <w:rStyle w:val="a3"/>
            <w:color w:val="auto"/>
            <w:lang w:val="en-US" w:eastAsia="en-US"/>
          </w:rPr>
          <w:t>www</w:t>
        </w:r>
        <w:r w:rsidRPr="009A49E5">
          <w:rPr>
            <w:rStyle w:val="a3"/>
            <w:color w:val="auto"/>
            <w:lang w:eastAsia="en-US"/>
          </w:rPr>
          <w:t>.</w:t>
        </w:r>
        <w:proofErr w:type="spellStart"/>
        <w:r w:rsidRPr="009A49E5">
          <w:rPr>
            <w:rStyle w:val="a3"/>
            <w:color w:val="auto"/>
            <w:lang w:val="en-US" w:eastAsia="en-US"/>
          </w:rPr>
          <w:t>gosuslugi</w:t>
        </w:r>
        <w:proofErr w:type="spellEnd"/>
        <w:r w:rsidRPr="009A49E5">
          <w:rPr>
            <w:rStyle w:val="a3"/>
            <w:color w:val="auto"/>
            <w:lang w:eastAsia="en-US"/>
          </w:rPr>
          <w:t>.</w:t>
        </w:r>
        <w:proofErr w:type="spellStart"/>
        <w:r w:rsidRPr="009A49E5">
          <w:rPr>
            <w:rStyle w:val="a3"/>
            <w:color w:val="auto"/>
            <w:lang w:val="en-US" w:eastAsia="en-US"/>
          </w:rPr>
          <w:t>ru</w:t>
        </w:r>
        <w:proofErr w:type="spellEnd"/>
      </w:hyperlink>
      <w:r w:rsidRPr="009A49E5">
        <w:rPr>
          <w:lang w:eastAsia="en-US"/>
        </w:rPr>
        <w:t>.</w:t>
      </w:r>
    </w:p>
    <w:p w:rsidR="002B1979" w:rsidRPr="009A49E5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300" w:lineRule="exact"/>
        <w:ind w:left="20" w:right="20" w:firstLine="720"/>
        <w:jc w:val="both"/>
      </w:pPr>
      <w:r w:rsidRPr="009A49E5"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</w:t>
      </w:r>
      <w:hyperlink r:id="rId9" w:history="1">
        <w:r w:rsidRPr="009A49E5">
          <w:rPr>
            <w:rStyle w:val="a3"/>
            <w:color w:val="auto"/>
            <w:lang w:val="en-US" w:eastAsia="en-US"/>
          </w:rPr>
          <w:t>www</w:t>
        </w:r>
        <w:r w:rsidRPr="009A49E5">
          <w:rPr>
            <w:rStyle w:val="a3"/>
            <w:color w:val="auto"/>
            <w:lang w:eastAsia="en-US"/>
          </w:rPr>
          <w:t>.</w:t>
        </w:r>
        <w:proofErr w:type="spellStart"/>
        <w:r w:rsidRPr="009A49E5">
          <w:rPr>
            <w:rStyle w:val="a3"/>
            <w:color w:val="auto"/>
            <w:lang w:val="en-US" w:eastAsia="en-US"/>
          </w:rPr>
          <w:t>uslugi</w:t>
        </w:r>
        <w:proofErr w:type="spellEnd"/>
        <w:r w:rsidRPr="009A49E5">
          <w:rPr>
            <w:rStyle w:val="a3"/>
            <w:color w:val="auto"/>
            <w:lang w:eastAsia="en-US"/>
          </w:rPr>
          <w:t>.</w:t>
        </w:r>
        <w:proofErr w:type="spellStart"/>
        <w:r w:rsidRPr="009A49E5">
          <w:rPr>
            <w:rStyle w:val="a3"/>
            <w:color w:val="auto"/>
            <w:lang w:val="en-US" w:eastAsia="en-US"/>
          </w:rPr>
          <w:t>mosreg</w:t>
        </w:r>
        <w:proofErr w:type="spellEnd"/>
        <w:r w:rsidRPr="009A49E5">
          <w:rPr>
            <w:rStyle w:val="a3"/>
            <w:color w:val="auto"/>
            <w:lang w:eastAsia="en-US"/>
          </w:rPr>
          <w:t>.</w:t>
        </w:r>
        <w:proofErr w:type="spellStart"/>
        <w:r w:rsidRPr="009A49E5">
          <w:rPr>
            <w:rStyle w:val="a3"/>
            <w:color w:val="auto"/>
            <w:lang w:val="en-US" w:eastAsia="en-US"/>
          </w:rPr>
          <w:t>ru</w:t>
        </w:r>
        <w:proofErr w:type="spellEnd"/>
      </w:hyperlink>
      <w:r w:rsidRPr="009A49E5">
        <w:rPr>
          <w:lang w:eastAsia="en-US"/>
        </w:rPr>
        <w:t>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36"/>
        </w:tabs>
        <w:spacing w:after="0" w:line="300" w:lineRule="exact"/>
        <w:ind w:left="20" w:right="20" w:firstLine="720"/>
        <w:jc w:val="both"/>
      </w:pPr>
      <w:r w:rsidRPr="009A49E5">
        <w:t>Застройщик - физическое или юридическое лицо, обеспечивающее на принадлежащем ему земельном участке или на земельном участке иного правообладателя снос объектов капитального строительства,</w:t>
      </w:r>
      <w:r w:rsidRPr="003A1B2C">
        <w:t xml:space="preserve"> отвечающее требованиям пункта 16 статьи 1 Градостроительного кодекса Российской Федерации.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31"/>
        </w:tabs>
        <w:spacing w:after="0" w:line="300" w:lineRule="exact"/>
        <w:ind w:left="20" w:right="20" w:firstLine="720"/>
        <w:jc w:val="both"/>
      </w:pPr>
      <w:r w:rsidRPr="003A1B2C">
        <w:lastRenderedPageBreak/>
        <w:t>ИСОГД - государственная информационная система обеспечения градостроительной деятельности Московской области.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300" w:lineRule="exact"/>
        <w:ind w:left="20" w:right="20" w:firstLine="720"/>
        <w:jc w:val="both"/>
      </w:pPr>
      <w:r w:rsidRPr="003A1B2C">
        <w:t>Личный кабинет - сервис РПГУ, ЕПГУ, позволяющий заявителю получать информацию о ходе обработки запросов, поданных посредством РПГУ, ЕПГУ.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300" w:lineRule="exact"/>
        <w:ind w:left="20" w:right="20" w:firstLine="720"/>
        <w:jc w:val="both"/>
      </w:pPr>
      <w:r w:rsidRPr="003A1B2C">
        <w:t>Модуль МФЦ ЕИС ОУ - модуль МФЦ Единой информационной системы оказания государственных и муниципальных услуг Московской области.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300" w:lineRule="exact"/>
        <w:ind w:left="20" w:right="20" w:firstLine="720"/>
        <w:jc w:val="both"/>
        <w:rPr>
          <w:spacing w:val="-4"/>
        </w:rPr>
      </w:pPr>
      <w:r w:rsidRPr="003A1B2C">
        <w:rPr>
          <w:spacing w:val="-4"/>
        </w:rPr>
        <w:t>Технический заказчик - юридическое лицо, которое уполномочено застройщиком и от имени застройщика осуществлять функции, предусмотренные законодательством о градостроительной деятельности, соответствующие требованиям пункта 22 статьи 1 Градостроительного кодекса Российской Федерации.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570"/>
        </w:tabs>
        <w:spacing w:after="0" w:line="300" w:lineRule="exact"/>
        <w:ind w:left="20" w:right="20" w:firstLine="720"/>
        <w:jc w:val="both"/>
      </w:pPr>
      <w:r w:rsidRPr="003A1B2C">
        <w:t>Учредитель МФЦ - орган местного самоуправления муниципального образования Московской области, являющийся учредителем МФЦ.</w:t>
      </w:r>
    </w:p>
    <w:p w:rsidR="002B1979" w:rsidRDefault="002B1979" w:rsidP="005A4902">
      <w:pPr>
        <w:pStyle w:val="a4"/>
        <w:shd w:val="clear" w:color="auto" w:fill="auto"/>
        <w:spacing w:after="0" w:line="300" w:lineRule="exact"/>
        <w:ind w:left="20" w:right="20" w:firstLine="720"/>
        <w:jc w:val="both"/>
      </w:pPr>
      <w:r w:rsidRPr="003A1B2C">
        <w:t>1.4. Администрация вне зависимости от способа обращения заявителя за предоставлением Услуги, а также от способа предоставления заявителю результата предоставления Услуги направляет в Личный кабинет заявителя на ЕПГУ сведения о ходе выполнения запроса о предоставлении Услуги (далее - запрос) и результат предоставления Услуги.</w:t>
      </w:r>
    </w:p>
    <w:p w:rsidR="005A4902" w:rsidRPr="005A4902" w:rsidRDefault="005A4902" w:rsidP="005A4902">
      <w:pPr>
        <w:spacing w:line="300" w:lineRule="exact"/>
        <w:ind w:firstLine="709"/>
        <w:jc w:val="both"/>
        <w:rPr>
          <w:rFonts w:ascii="Times New Roman" w:hAnsi="Times New Roman"/>
          <w:sz w:val="27"/>
          <w:szCs w:val="27"/>
        </w:rPr>
      </w:pPr>
      <w:r w:rsidRPr="005A4902">
        <w:rPr>
          <w:rFonts w:ascii="Times New Roman" w:hAnsi="Times New Roman"/>
          <w:sz w:val="27"/>
          <w:szCs w:val="27"/>
        </w:rPr>
        <w:t xml:space="preserve">Прием Заявителей по вопросу предоставления муниципальной услуги осуществляется в соответствии с графиком работы Администрации, МФЦ (Приложение </w:t>
      </w:r>
      <w:r>
        <w:rPr>
          <w:rFonts w:ascii="Times New Roman" w:hAnsi="Times New Roman"/>
          <w:sz w:val="27"/>
          <w:szCs w:val="27"/>
        </w:rPr>
        <w:t>7</w:t>
      </w:r>
      <w:r w:rsidRPr="005A4902">
        <w:rPr>
          <w:rFonts w:ascii="Times New Roman" w:hAnsi="Times New Roman"/>
          <w:sz w:val="27"/>
          <w:szCs w:val="27"/>
        </w:rPr>
        <w:t xml:space="preserve"> к </w:t>
      </w:r>
      <w:r w:rsidR="000E51C1">
        <w:rPr>
          <w:rFonts w:ascii="Times New Roman" w:hAnsi="Times New Roman"/>
          <w:sz w:val="27"/>
          <w:szCs w:val="27"/>
        </w:rPr>
        <w:t>Регламенту</w:t>
      </w:r>
      <w:r w:rsidRPr="005A4902">
        <w:rPr>
          <w:rFonts w:ascii="Times New Roman" w:hAnsi="Times New Roman"/>
          <w:sz w:val="27"/>
          <w:szCs w:val="27"/>
        </w:rPr>
        <w:t>).</w:t>
      </w:r>
    </w:p>
    <w:p w:rsidR="003A1B2C" w:rsidRDefault="003A1B2C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</w:p>
    <w:p w:rsidR="002B1979" w:rsidRDefault="002B1979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  <w:r w:rsidRPr="003A1B2C">
        <w:t>2. Круг заявителей</w:t>
      </w:r>
    </w:p>
    <w:p w:rsidR="003A1B2C" w:rsidRPr="003A1B2C" w:rsidRDefault="003A1B2C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</w:p>
    <w:p w:rsidR="002B1979" w:rsidRPr="003A1B2C" w:rsidRDefault="002B1979" w:rsidP="005A4902">
      <w:pPr>
        <w:pStyle w:val="a4"/>
        <w:numPr>
          <w:ilvl w:val="0"/>
          <w:numId w:val="3"/>
        </w:numPr>
        <w:shd w:val="clear" w:color="auto" w:fill="auto"/>
        <w:tabs>
          <w:tab w:val="left" w:pos="1297"/>
        </w:tabs>
        <w:spacing w:after="0" w:line="300" w:lineRule="exact"/>
        <w:ind w:left="20" w:right="20" w:firstLine="720"/>
        <w:jc w:val="both"/>
      </w:pPr>
      <w:r w:rsidRPr="003A1B2C">
        <w:t>Услуга предоставляется физическим лицам - гражданам Российской Федерации, физическим лицам - иностранным гражданам, физическим лицам - лицам без гражданства, юридическим лицам либо их уполномоченным представителям, обратившимся в Администрацию с запросом (далее - заявитель).</w:t>
      </w:r>
    </w:p>
    <w:p w:rsidR="002B1979" w:rsidRDefault="002B1979" w:rsidP="005A4902">
      <w:pPr>
        <w:pStyle w:val="a4"/>
        <w:numPr>
          <w:ilvl w:val="0"/>
          <w:numId w:val="3"/>
        </w:numPr>
        <w:shd w:val="clear" w:color="auto" w:fill="auto"/>
        <w:tabs>
          <w:tab w:val="left" w:pos="1230"/>
        </w:tabs>
        <w:spacing w:after="0" w:line="300" w:lineRule="exact"/>
        <w:ind w:left="20" w:right="20" w:firstLine="720"/>
        <w:jc w:val="both"/>
      </w:pPr>
      <w:r w:rsidRPr="003A1B2C">
        <w:t>Услуга предоставляется категории заявителя в соответствии с вариантом предоставления Услуги, соответствующим признакам заявителя, определенным в результате анкетирования, проводимого Администрацией (далее соответственно - вариант, профилирование), а также результата, за предоставлением которого обратился заявитель.</w:t>
      </w:r>
    </w:p>
    <w:p w:rsidR="003A1B2C" w:rsidRPr="003A1B2C" w:rsidRDefault="003A1B2C" w:rsidP="005A4902">
      <w:pPr>
        <w:pStyle w:val="a4"/>
        <w:shd w:val="clear" w:color="auto" w:fill="auto"/>
        <w:tabs>
          <w:tab w:val="left" w:pos="1230"/>
        </w:tabs>
        <w:spacing w:after="0" w:line="300" w:lineRule="exact"/>
        <w:ind w:left="740" w:right="20" w:firstLine="0"/>
        <w:jc w:val="both"/>
      </w:pPr>
    </w:p>
    <w:p w:rsidR="003A1B2C" w:rsidRDefault="002B1979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  <w:r w:rsidRPr="003A1B2C">
        <w:t xml:space="preserve">II. Стандарт предоставления Услуги </w:t>
      </w:r>
    </w:p>
    <w:p w:rsidR="003A1B2C" w:rsidRDefault="003A1B2C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</w:p>
    <w:p w:rsidR="002B1979" w:rsidRDefault="002B1979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  <w:r w:rsidRPr="003A1B2C">
        <w:t>3. Наименование Услуги</w:t>
      </w:r>
    </w:p>
    <w:p w:rsidR="003A1B2C" w:rsidRPr="003A1B2C" w:rsidRDefault="003A1B2C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</w:p>
    <w:p w:rsidR="002B1979" w:rsidRPr="003A1B2C" w:rsidRDefault="002B1979" w:rsidP="005A4902">
      <w:pPr>
        <w:pStyle w:val="a4"/>
        <w:shd w:val="clear" w:color="auto" w:fill="auto"/>
        <w:spacing w:after="0" w:line="300" w:lineRule="exact"/>
        <w:ind w:left="20" w:right="20" w:firstLine="720"/>
        <w:jc w:val="both"/>
      </w:pPr>
      <w:r w:rsidRPr="003A1B2C">
        <w:t>3.1. Услуга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3A1B2C" w:rsidRPr="00466C8E" w:rsidRDefault="003A1B2C" w:rsidP="005A4902">
      <w:pPr>
        <w:pStyle w:val="a4"/>
        <w:shd w:val="clear" w:color="auto" w:fill="auto"/>
        <w:spacing w:after="0" w:line="300" w:lineRule="exact"/>
        <w:ind w:right="700" w:firstLine="0"/>
        <w:jc w:val="center"/>
        <w:rPr>
          <w:sz w:val="10"/>
          <w:szCs w:val="10"/>
        </w:rPr>
      </w:pPr>
    </w:p>
    <w:p w:rsidR="002B1979" w:rsidRDefault="002B1979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  <w:r w:rsidRPr="003A1B2C">
        <w:t>4. Наименование органа местного самоуправления муниципального образования Московской области, предоставляющего Услугу</w:t>
      </w:r>
    </w:p>
    <w:p w:rsidR="000E51C1" w:rsidRPr="003A1B2C" w:rsidRDefault="000E51C1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</w:p>
    <w:p w:rsidR="002B1979" w:rsidRPr="003A1B2C" w:rsidRDefault="002B1979" w:rsidP="005A4902">
      <w:pPr>
        <w:pStyle w:val="a4"/>
        <w:numPr>
          <w:ilvl w:val="0"/>
          <w:numId w:val="4"/>
        </w:numPr>
        <w:shd w:val="clear" w:color="auto" w:fill="auto"/>
        <w:tabs>
          <w:tab w:val="left" w:pos="1230"/>
        </w:tabs>
        <w:spacing w:after="0" w:line="300" w:lineRule="exact"/>
        <w:ind w:left="20" w:right="20" w:firstLine="720"/>
        <w:jc w:val="both"/>
      </w:pPr>
      <w:r w:rsidRPr="003A1B2C">
        <w:t>Органом местного самоуправления муниципального образования Московской области, ответственным за предоставление Услуги, является Администрация.</w:t>
      </w:r>
    </w:p>
    <w:p w:rsidR="002B1979" w:rsidRPr="003A1B2C" w:rsidRDefault="003A1B2C" w:rsidP="005A4902">
      <w:pPr>
        <w:pStyle w:val="a4"/>
        <w:numPr>
          <w:ilvl w:val="0"/>
          <w:numId w:val="4"/>
        </w:numPr>
        <w:shd w:val="clear" w:color="auto" w:fill="auto"/>
        <w:tabs>
          <w:tab w:val="left" w:pos="1230"/>
        </w:tabs>
        <w:spacing w:after="0" w:line="300" w:lineRule="exact"/>
        <w:ind w:left="20" w:right="20" w:firstLine="720"/>
        <w:jc w:val="both"/>
      </w:pPr>
      <w:r w:rsidRPr="003A1B2C">
        <w:lastRenderedPageBreak/>
        <w:t xml:space="preserve">Непосредственное предоставление </w:t>
      </w:r>
      <w:r w:rsidR="000E51C1">
        <w:t>У</w:t>
      </w:r>
      <w:r w:rsidRPr="003A1B2C">
        <w:t xml:space="preserve">слуги осуществляет структурное подразделение Администрации – отдел архитектуры и градостроительства </w:t>
      </w:r>
      <w:r w:rsidR="000E51C1">
        <w:t>а</w:t>
      </w:r>
      <w:r w:rsidRPr="003A1B2C">
        <w:t>дминистрации городского округа Фрязино</w:t>
      </w:r>
      <w:r w:rsidR="002B1979"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4"/>
        </w:numPr>
        <w:shd w:val="clear" w:color="auto" w:fill="auto"/>
        <w:tabs>
          <w:tab w:val="left" w:pos="1220"/>
        </w:tabs>
        <w:spacing w:after="0" w:line="240" w:lineRule="auto"/>
        <w:ind w:left="20" w:right="20" w:firstLine="720"/>
        <w:jc w:val="both"/>
      </w:pPr>
      <w:r w:rsidRPr="003A1B2C">
        <w:t>В случае, если запрос подается в МФЦ, решение об отказе в приеме запроса и документов и (или) информации, необходимых для предоставления Услуги, принимается МФЦ в порядке, установленном Р</w:t>
      </w:r>
      <w:r w:rsidR="000E51C1">
        <w:t>егламентом</w:t>
      </w:r>
      <w:r w:rsidRPr="003A1B2C">
        <w:t>.</w:t>
      </w:r>
    </w:p>
    <w:p w:rsidR="003A1B2C" w:rsidRDefault="003A1B2C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  <w:r w:rsidRPr="003A1B2C">
        <w:t>5. Результат предоставления Услуги</w:t>
      </w:r>
    </w:p>
    <w:p w:rsidR="003A1B2C" w:rsidRPr="003A1B2C" w:rsidRDefault="003A1B2C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5.1. Результат предоставления Услуги: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5.1.1. Решение о предоставлении Услуги:</w:t>
      </w:r>
    </w:p>
    <w:p w:rsidR="002B1979" w:rsidRPr="003A1B2C" w:rsidRDefault="003A1B2C" w:rsidP="003A1B2C">
      <w:pPr>
        <w:pStyle w:val="a4"/>
        <w:numPr>
          <w:ilvl w:val="0"/>
          <w:numId w:val="5"/>
        </w:numPr>
        <w:shd w:val="clear" w:color="auto" w:fill="auto"/>
        <w:tabs>
          <w:tab w:val="left" w:pos="1638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случае, если целью обращения заявителя является «Уведомление о планируемом сносе объекта капитального строительства» решение о предоставлении Услуги оформляется в виде</w:t>
      </w:r>
      <w:r>
        <w:t>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документа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</w:t>
      </w:r>
      <w:r w:rsidR="000E51C1" w:rsidRPr="003A1B2C">
        <w:t>Р</w:t>
      </w:r>
      <w:r w:rsidR="000E51C1">
        <w:t>егламенту</w:t>
      </w:r>
      <w:r w:rsidRPr="003A1B2C">
        <w:t>.</w:t>
      </w:r>
    </w:p>
    <w:p w:rsidR="002B1979" w:rsidRPr="003A1B2C" w:rsidRDefault="003A1B2C" w:rsidP="003A1B2C">
      <w:pPr>
        <w:pStyle w:val="a4"/>
        <w:numPr>
          <w:ilvl w:val="0"/>
          <w:numId w:val="5"/>
        </w:numPr>
        <w:shd w:val="clear" w:color="auto" w:fill="auto"/>
        <w:tabs>
          <w:tab w:val="left" w:pos="1638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случае, если целью обращения заявителя является «Уведомление о завершении сноса объекта капитального строительства» решение о предоставлении Услуги оформляется в виде</w:t>
      </w:r>
      <w:r>
        <w:t>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документа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</w:t>
      </w:r>
      <w:r w:rsidR="000E51C1" w:rsidRPr="003A1B2C">
        <w:t>Р</w:t>
      </w:r>
      <w:r w:rsidR="000E51C1">
        <w:t>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5.1.2. Решение об отказе в предоставлении Услуги в виде документа, который оформляется в соответствии с Приложением 2 к </w:t>
      </w:r>
      <w:r w:rsidR="000E51C1" w:rsidRPr="003A1B2C">
        <w:t>Р</w:t>
      </w:r>
      <w:r w:rsidR="000E51C1">
        <w:t>егламенту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6"/>
        </w:numPr>
        <w:shd w:val="clear" w:color="auto" w:fill="auto"/>
        <w:tabs>
          <w:tab w:val="left" w:pos="1220"/>
        </w:tabs>
        <w:spacing w:after="0" w:line="240" w:lineRule="auto"/>
        <w:ind w:left="20" w:right="20" w:firstLine="720"/>
        <w:jc w:val="both"/>
      </w:pPr>
      <w:r w:rsidRPr="003A1B2C">
        <w:t>Факт получения заявителем результата предоставления Услуги фиксируется в РПГУ, Модуле МФЦ ЕИС ОУ, ЕПГУ, ВИС.</w:t>
      </w:r>
    </w:p>
    <w:p w:rsidR="002B1979" w:rsidRPr="003A1B2C" w:rsidRDefault="002B1979" w:rsidP="003A1B2C">
      <w:pPr>
        <w:pStyle w:val="a4"/>
        <w:numPr>
          <w:ilvl w:val="0"/>
          <w:numId w:val="6"/>
        </w:numPr>
        <w:shd w:val="clear" w:color="auto" w:fill="auto"/>
        <w:tabs>
          <w:tab w:val="left" w:pos="1230"/>
        </w:tabs>
        <w:spacing w:after="0" w:line="240" w:lineRule="auto"/>
        <w:ind w:left="20" w:right="20" w:firstLine="720"/>
        <w:jc w:val="both"/>
      </w:pPr>
      <w:r w:rsidRPr="003A1B2C">
        <w:t xml:space="preserve">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</w:t>
      </w:r>
      <w:r w:rsidRPr="003A1B2C">
        <w:rPr>
          <w:lang w:val="en-US" w:eastAsia="en-US"/>
        </w:rPr>
        <w:t>III</w:t>
      </w:r>
      <w:r w:rsidRPr="003A1B2C">
        <w:rPr>
          <w:lang w:eastAsia="en-US"/>
        </w:rPr>
        <w:t xml:space="preserve"> </w:t>
      </w:r>
      <w:r w:rsidR="000E51C1" w:rsidRPr="003A1B2C">
        <w:t>Р</w:t>
      </w:r>
      <w:r w:rsidR="000E51C1">
        <w:t>егламента</w:t>
      </w:r>
      <w:r w:rsidRPr="003A1B2C">
        <w:t>:</w:t>
      </w:r>
    </w:p>
    <w:p w:rsidR="002B1979" w:rsidRPr="003A1B2C" w:rsidRDefault="003A1B2C" w:rsidP="003A1B2C">
      <w:pPr>
        <w:pStyle w:val="a4"/>
        <w:numPr>
          <w:ilvl w:val="0"/>
          <w:numId w:val="7"/>
        </w:numPr>
        <w:shd w:val="clear" w:color="auto" w:fill="auto"/>
        <w:tabs>
          <w:tab w:val="left" w:pos="1431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МФЦ в виде распечатанного на бумажном носителе экземпляра электронного документа.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Ведомства.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>
        <w:t>.</w:t>
      </w:r>
    </w:p>
    <w:p w:rsidR="002B1979" w:rsidRPr="003A1B2C" w:rsidRDefault="003A1B2C" w:rsidP="003A1B2C">
      <w:pPr>
        <w:pStyle w:val="a4"/>
        <w:numPr>
          <w:ilvl w:val="0"/>
          <w:numId w:val="7"/>
        </w:numPr>
        <w:shd w:val="clear" w:color="auto" w:fill="auto"/>
        <w:tabs>
          <w:tab w:val="left" w:pos="1431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форме электронного документа на адрес электронной почты, указанный в Запросе. Результат предоставления Услуги (независимо 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 любом МФЦ в пределах территории Московской области в виде распечатанного на бумажном носителе экземпляра электронного документа.</w:t>
      </w:r>
    </w:p>
    <w:p w:rsidR="002B1979" w:rsidRPr="003A1B2C" w:rsidRDefault="003A1B2C" w:rsidP="003A1B2C">
      <w:pPr>
        <w:pStyle w:val="a4"/>
        <w:numPr>
          <w:ilvl w:val="0"/>
          <w:numId w:val="7"/>
        </w:numPr>
        <w:shd w:val="clear" w:color="auto" w:fill="auto"/>
        <w:tabs>
          <w:tab w:val="left" w:pos="1426"/>
        </w:tabs>
        <w:spacing w:after="0" w:line="240" w:lineRule="auto"/>
        <w:ind w:left="20" w:right="20" w:firstLine="720"/>
        <w:jc w:val="both"/>
      </w:pPr>
      <w:r>
        <w:lastRenderedPageBreak/>
        <w:t>В</w:t>
      </w:r>
      <w:r w:rsidR="002B1979" w:rsidRPr="003A1B2C">
        <w:t xml:space="preserve"> виде электронного документа в Личный кабинет на РПГУ. Результат предоставления Услуги (независимо от принятого решения) направляется в день его подписания заявителю в Личный кабинет на РПГУ в виде электронного документа, подписанного усиленной квалифицированной электронной подписью уполномоченного должностного лица Администрации</w:t>
      </w:r>
      <w:r>
        <w:t>.</w:t>
      </w:r>
    </w:p>
    <w:p w:rsidR="002B1979" w:rsidRPr="003A1B2C" w:rsidRDefault="003A1B2C" w:rsidP="003A1B2C">
      <w:pPr>
        <w:pStyle w:val="a4"/>
        <w:numPr>
          <w:ilvl w:val="0"/>
          <w:numId w:val="7"/>
        </w:numPr>
        <w:shd w:val="clear" w:color="auto" w:fill="auto"/>
        <w:tabs>
          <w:tab w:val="left" w:pos="1431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виде распечатанного бумажного документа по адресу для направления результата, указанного в Запросе</w:t>
      </w:r>
      <w:r>
        <w:t>.</w:t>
      </w:r>
    </w:p>
    <w:p w:rsidR="002B1979" w:rsidRPr="003A1B2C" w:rsidRDefault="003A1B2C" w:rsidP="003A1B2C">
      <w:pPr>
        <w:pStyle w:val="a4"/>
        <w:numPr>
          <w:ilvl w:val="0"/>
          <w:numId w:val="7"/>
        </w:numPr>
        <w:shd w:val="clear" w:color="auto" w:fill="auto"/>
        <w:tabs>
          <w:tab w:val="left" w:pos="1426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Администрации на бумажном носителе, по электронной почте либо почтовым отправлением в зависимости от способа обращения за предоставлением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5.4. Администрация обеспечивает размещение сведений о предоставлении Услуги в ИСОГД и уведомляет о таком размещении </w:t>
      </w:r>
      <w:proofErr w:type="spellStart"/>
      <w:r w:rsidRPr="003A1B2C">
        <w:t>Главгосстройнадзор</w:t>
      </w:r>
      <w:proofErr w:type="spellEnd"/>
      <w:r w:rsidRPr="003A1B2C">
        <w:t xml:space="preserve"> Московской области в день направления результата Заявителю.</w:t>
      </w:r>
    </w:p>
    <w:p w:rsidR="003A1B2C" w:rsidRDefault="003A1B2C" w:rsidP="003A1B2C">
      <w:pPr>
        <w:pStyle w:val="a4"/>
        <w:shd w:val="clear" w:color="auto" w:fill="auto"/>
        <w:spacing w:after="0" w:line="240" w:lineRule="auto"/>
        <w:ind w:left="346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3460" w:firstLine="0"/>
      </w:pPr>
      <w:r w:rsidRPr="003A1B2C">
        <w:t>6. Срок предоставления Услуги</w:t>
      </w:r>
    </w:p>
    <w:p w:rsidR="003A1B2C" w:rsidRPr="003A1B2C" w:rsidRDefault="003A1B2C" w:rsidP="003A1B2C">
      <w:pPr>
        <w:pStyle w:val="a4"/>
        <w:shd w:val="clear" w:color="auto" w:fill="auto"/>
        <w:spacing w:after="0" w:line="240" w:lineRule="auto"/>
        <w:ind w:left="3460" w:firstLine="0"/>
      </w:pPr>
    </w:p>
    <w:p w:rsidR="002B1979" w:rsidRPr="003A1B2C" w:rsidRDefault="002B1979" w:rsidP="003A1B2C">
      <w:pPr>
        <w:pStyle w:val="a4"/>
        <w:numPr>
          <w:ilvl w:val="0"/>
          <w:numId w:val="8"/>
        </w:numPr>
        <w:shd w:val="clear" w:color="auto" w:fill="auto"/>
        <w:tabs>
          <w:tab w:val="left" w:pos="1354"/>
        </w:tabs>
        <w:spacing w:after="0" w:line="240" w:lineRule="auto"/>
        <w:ind w:left="20" w:right="20" w:firstLine="720"/>
        <w:jc w:val="both"/>
      </w:pPr>
      <w:r w:rsidRPr="003A1B2C">
        <w:t xml:space="preserve">Срок предоставления Услуги определяется для каждого варианта и приведен в их описании, которое содержится в разделе III </w:t>
      </w:r>
      <w:r w:rsidR="000E51C1" w:rsidRPr="003A1B2C">
        <w:t>Р</w:t>
      </w:r>
      <w:r w:rsidR="000E51C1">
        <w:t>егламента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8"/>
        </w:numPr>
        <w:shd w:val="clear" w:color="auto" w:fill="auto"/>
        <w:tabs>
          <w:tab w:val="left" w:pos="1254"/>
        </w:tabs>
        <w:spacing w:after="0" w:line="240" w:lineRule="auto"/>
        <w:ind w:left="20" w:right="20" w:firstLine="720"/>
        <w:jc w:val="both"/>
      </w:pPr>
      <w:r w:rsidRPr="003A1B2C">
        <w:t xml:space="preserve">Максимальный срок предоставления Услуги определяется для каждого варианта и приведен в их описании, которое содержится в разделе III </w:t>
      </w:r>
      <w:r w:rsidR="000E51C1" w:rsidRPr="003A1B2C">
        <w:t>Р</w:t>
      </w:r>
      <w:r w:rsidR="000E51C1">
        <w:t>егламента</w:t>
      </w:r>
      <w:r w:rsidRPr="003A1B2C">
        <w:t>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228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280" w:firstLine="0"/>
      </w:pPr>
      <w:r w:rsidRPr="003A1B2C">
        <w:t>7. Правовые основания для предоставления Услуги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left="2280" w:firstLine="0"/>
      </w:pPr>
    </w:p>
    <w:p w:rsidR="002B1979" w:rsidRPr="003A1B2C" w:rsidRDefault="002B1979" w:rsidP="009711FA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7.1. 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 порядке досудебного (внесудебного) обжалования решений и действий (бездействия) Администрации, МФЦ, а также их должностных лиц, государственных служащих, работников размещены</w:t>
      </w:r>
      <w:r w:rsidR="009711FA">
        <w:t xml:space="preserve"> </w:t>
      </w:r>
      <w:r w:rsidRPr="003A1B2C">
        <w:t xml:space="preserve">на официальном сайте </w:t>
      </w:r>
      <w:r w:rsidR="009711FA">
        <w:t>городского округа Фрязино</w:t>
      </w:r>
      <w:r w:rsidR="009711FA" w:rsidRPr="009711FA">
        <w:rPr>
          <w:spacing w:val="-4"/>
          <w:sz w:val="28"/>
          <w:szCs w:val="28"/>
        </w:rPr>
        <w:t xml:space="preserve"> </w:t>
      </w:r>
      <w:r w:rsidR="009711FA" w:rsidRPr="00C16DBE">
        <w:rPr>
          <w:spacing w:val="-4"/>
          <w:sz w:val="28"/>
          <w:szCs w:val="28"/>
        </w:rPr>
        <w:t>в подразделе «Муниципальные услуги»</w:t>
      </w:r>
      <w:r w:rsidR="009711FA">
        <w:rPr>
          <w:spacing w:val="-4"/>
          <w:sz w:val="28"/>
          <w:szCs w:val="28"/>
        </w:rPr>
        <w:t xml:space="preserve"> </w:t>
      </w:r>
      <w:r w:rsidR="009711FA" w:rsidRPr="00C16DBE">
        <w:rPr>
          <w:spacing w:val="-4"/>
          <w:sz w:val="28"/>
          <w:szCs w:val="28"/>
        </w:rPr>
        <w:t>в сети «Интернет» https://fryazino.org/munic_uslugi,</w:t>
      </w:r>
      <w:r w:rsidR="009711FA">
        <w:rPr>
          <w:spacing w:val="-4"/>
          <w:sz w:val="28"/>
          <w:szCs w:val="28"/>
        </w:rPr>
        <w:t xml:space="preserve"> </w:t>
      </w:r>
      <w:r w:rsidRPr="003A1B2C">
        <w:t xml:space="preserve">а также на РПГУ. Перечень нормативных правовых актов Российской Федерации, нормативных правовых актов Московской области дополнительно приведен в Приложении 3 к </w:t>
      </w:r>
      <w:r w:rsidR="000E51C1" w:rsidRPr="003A1B2C">
        <w:t>Р</w:t>
      </w:r>
      <w:r w:rsidR="000E51C1">
        <w:t>егламенту</w:t>
      </w:r>
      <w:r w:rsidRPr="003A1B2C">
        <w:t>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8. Исчерпывающий перечень документов, необходимых для предоставления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4560" w:firstLine="0"/>
      </w:pPr>
      <w:r w:rsidRPr="003A1B2C">
        <w:t>Услуги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left="456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8.1.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должен предоставить самостоятельно: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8.1.1. </w:t>
      </w:r>
      <w:r w:rsidR="009711FA">
        <w:t>В</w:t>
      </w:r>
      <w:r w:rsidRPr="003A1B2C">
        <w:t>не зависимости от варианта:</w:t>
      </w:r>
    </w:p>
    <w:p w:rsidR="002B1979" w:rsidRPr="009711FA" w:rsidRDefault="002B1979" w:rsidP="003A1B2C">
      <w:pPr>
        <w:pStyle w:val="a4"/>
        <w:numPr>
          <w:ilvl w:val="0"/>
          <w:numId w:val="9"/>
        </w:numPr>
        <w:shd w:val="clear" w:color="auto" w:fill="auto"/>
        <w:tabs>
          <w:tab w:val="left" w:pos="1671"/>
          <w:tab w:val="left" w:pos="2924"/>
          <w:tab w:val="left" w:pos="5415"/>
          <w:tab w:val="left" w:pos="8247"/>
        </w:tabs>
        <w:spacing w:after="0" w:line="240" w:lineRule="auto"/>
        <w:ind w:left="20" w:right="20" w:firstLine="720"/>
        <w:jc w:val="both"/>
        <w:rPr>
          <w:spacing w:val="-4"/>
        </w:rPr>
      </w:pPr>
      <w:r w:rsidRPr="009711FA">
        <w:rPr>
          <w:spacing w:val="-4"/>
        </w:rPr>
        <w:t xml:space="preserve">Запрос по форме, приведенной в Приложении 4 к </w:t>
      </w:r>
      <w:r w:rsidR="000E51C1" w:rsidRPr="003A1B2C">
        <w:t>Р</w:t>
      </w:r>
      <w:r w:rsidR="000E51C1">
        <w:t>егламенту</w:t>
      </w:r>
      <w:r w:rsidRPr="009711FA">
        <w:rPr>
          <w:spacing w:val="-4"/>
        </w:rPr>
        <w:t>, оформленный в соответствии</w:t>
      </w:r>
      <w:r w:rsidR="009711FA" w:rsidRPr="009711FA">
        <w:rPr>
          <w:spacing w:val="-4"/>
        </w:rPr>
        <w:t xml:space="preserve"> </w:t>
      </w:r>
      <w:r w:rsidRPr="009711FA">
        <w:rPr>
          <w:spacing w:val="-4"/>
        </w:rPr>
        <w:t>с</w:t>
      </w:r>
      <w:r w:rsidR="009711FA" w:rsidRPr="009711FA">
        <w:rPr>
          <w:spacing w:val="-4"/>
        </w:rPr>
        <w:t xml:space="preserve"> </w:t>
      </w:r>
      <w:r w:rsidRPr="009711FA">
        <w:rPr>
          <w:spacing w:val="-4"/>
        </w:rPr>
        <w:t>Приказом</w:t>
      </w:r>
      <w:r w:rsidR="009711FA" w:rsidRPr="009711FA">
        <w:rPr>
          <w:spacing w:val="-4"/>
        </w:rPr>
        <w:t xml:space="preserve"> </w:t>
      </w:r>
      <w:r w:rsidRPr="009711FA">
        <w:rPr>
          <w:spacing w:val="-4"/>
        </w:rPr>
        <w:t>Министерства</w:t>
      </w:r>
      <w:r w:rsidR="009711FA" w:rsidRPr="009711FA">
        <w:rPr>
          <w:spacing w:val="-4"/>
        </w:rPr>
        <w:t xml:space="preserve"> </w:t>
      </w:r>
      <w:r w:rsidRPr="009711FA">
        <w:rPr>
          <w:spacing w:val="-4"/>
        </w:rPr>
        <w:t>строительства и жилищно-коммунального хозяйства России от 24.01.2019 № 34/</w:t>
      </w:r>
      <w:proofErr w:type="spellStart"/>
      <w:r w:rsidRPr="009711FA">
        <w:rPr>
          <w:spacing w:val="-4"/>
        </w:rPr>
        <w:t>пр</w:t>
      </w:r>
      <w:proofErr w:type="spellEnd"/>
      <w:r w:rsidRPr="009711FA">
        <w:rPr>
          <w:spacing w:val="-4"/>
        </w:rPr>
        <w:t xml:space="preserve"> «Об утверждении форм уведомлений о 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110"/>
        </w:tabs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почтовым</w:t>
      </w:r>
      <w:proofErr w:type="gramEnd"/>
      <w:r w:rsidRPr="003A1B2C">
        <w:t xml:space="preserve">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100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направляется его электронный образ;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38"/>
        </w:tabs>
        <w:spacing w:after="0" w:line="240" w:lineRule="auto"/>
        <w:ind w:lef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заполняется его интерактивная форма;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95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 w:rsidR="002B1979" w:rsidRPr="003A1B2C" w:rsidRDefault="002B1979" w:rsidP="003A1B2C">
      <w:pPr>
        <w:pStyle w:val="a4"/>
        <w:numPr>
          <w:ilvl w:val="0"/>
          <w:numId w:val="9"/>
        </w:numPr>
        <w:shd w:val="clear" w:color="auto" w:fill="auto"/>
        <w:tabs>
          <w:tab w:val="left" w:pos="1638"/>
        </w:tabs>
        <w:spacing w:after="0" w:line="240" w:lineRule="auto"/>
        <w:ind w:left="20" w:firstLine="720"/>
        <w:jc w:val="both"/>
      </w:pPr>
      <w:r w:rsidRPr="003A1B2C">
        <w:t>Документ, удостоверяющий личность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Документами, удостоверяющими личность, являются: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18"/>
        </w:tabs>
        <w:spacing w:after="0" w:line="240" w:lineRule="auto"/>
        <w:ind w:left="20" w:firstLine="720"/>
        <w:jc w:val="both"/>
      </w:pPr>
      <w:proofErr w:type="gramStart"/>
      <w:r w:rsidRPr="003A1B2C">
        <w:t>паспорт</w:t>
      </w:r>
      <w:proofErr w:type="gramEnd"/>
      <w:r w:rsidRPr="003A1B2C">
        <w:t xml:space="preserve"> гражданина Российской Федерации;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firstLine="720"/>
        <w:jc w:val="both"/>
      </w:pPr>
      <w:proofErr w:type="gramStart"/>
      <w:r w:rsidRPr="003A1B2C">
        <w:t>паспорт</w:t>
      </w:r>
      <w:proofErr w:type="gramEnd"/>
      <w:r w:rsidRPr="003A1B2C">
        <w:t xml:space="preserve"> гражданина СССР;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firstLine="720"/>
        <w:jc w:val="both"/>
      </w:pPr>
      <w:proofErr w:type="gramStart"/>
      <w:r w:rsidRPr="003A1B2C">
        <w:t>временное</w:t>
      </w:r>
      <w:proofErr w:type="gramEnd"/>
      <w:r w:rsidRPr="003A1B2C">
        <w:t xml:space="preserve"> удостоверение личности гражданина Российской Федерации;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38"/>
        </w:tabs>
        <w:spacing w:after="0" w:line="240" w:lineRule="auto"/>
        <w:ind w:left="20" w:firstLine="720"/>
        <w:jc w:val="both"/>
      </w:pPr>
      <w:proofErr w:type="gramStart"/>
      <w:r w:rsidRPr="003A1B2C">
        <w:t>военный</w:t>
      </w:r>
      <w:proofErr w:type="gramEnd"/>
      <w:r w:rsidRPr="003A1B2C">
        <w:t xml:space="preserve"> билет;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proofErr w:type="gramStart"/>
      <w:r w:rsidRPr="003A1B2C">
        <w:t>паспорт</w:t>
      </w:r>
      <w:proofErr w:type="gramEnd"/>
      <w:r w:rsidRPr="003A1B2C">
        <w:t xml:space="preserve">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почтовым отправлением предоставляется заверенная в установленном законодательством Российской Федерации порядке копия документа, удостоверяющего личность;</w:t>
      </w:r>
    </w:p>
    <w:p w:rsidR="002B1979" w:rsidRPr="003A1B2C" w:rsidRDefault="002B1979" w:rsidP="003A1B2C">
      <w:pPr>
        <w:pStyle w:val="a4"/>
        <w:numPr>
          <w:ilvl w:val="2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right="4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документа, удостоверяющего личность,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numPr>
          <w:ilvl w:val="2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right="4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документа, удостоверяющего личность;</w:t>
      </w:r>
    </w:p>
    <w:p w:rsidR="002B1979" w:rsidRPr="003A1B2C" w:rsidRDefault="002B1979" w:rsidP="003A1B2C">
      <w:pPr>
        <w:pStyle w:val="a4"/>
        <w:numPr>
          <w:ilvl w:val="2"/>
          <w:numId w:val="9"/>
        </w:numPr>
        <w:shd w:val="clear" w:color="auto" w:fill="auto"/>
        <w:tabs>
          <w:tab w:val="left" w:pos="1023"/>
          <w:tab w:val="left" w:pos="3039"/>
          <w:tab w:val="left" w:pos="5905"/>
        </w:tabs>
        <w:spacing w:after="0" w:line="240" w:lineRule="auto"/>
        <w:ind w:left="20" w:right="40" w:firstLine="720"/>
        <w:jc w:val="both"/>
      </w:pPr>
      <w:proofErr w:type="gramStart"/>
      <w:r w:rsidRPr="003A1B2C">
        <w:t>документ</w:t>
      </w:r>
      <w:proofErr w:type="gramEnd"/>
      <w:r w:rsidRPr="003A1B2C">
        <w:t>, удостоверяющий личность, посредством РПГУ не предоставляется.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</w:t>
      </w:r>
      <w:r w:rsidR="009711FA">
        <w:t xml:space="preserve">утентификации в инфраструктуре, </w:t>
      </w:r>
      <w:r w:rsidRPr="003A1B2C">
        <w:t>обеспечивающей</w:t>
      </w:r>
      <w:r w:rsidR="009711FA">
        <w:t xml:space="preserve"> и</w:t>
      </w:r>
      <w:r w:rsidRPr="003A1B2C">
        <w:t>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ЕСИА);</w:t>
      </w:r>
    </w:p>
    <w:p w:rsidR="002B1979" w:rsidRPr="003A1B2C" w:rsidRDefault="002B1979" w:rsidP="003A1B2C">
      <w:pPr>
        <w:pStyle w:val="a4"/>
        <w:numPr>
          <w:ilvl w:val="2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right="4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МФЦ предоставляется оригинал документа, удостоверяющего личность, для сканирования должностным лицом, работником МФЦ и направления в ВИС.</w:t>
      </w:r>
    </w:p>
    <w:p w:rsidR="002B1979" w:rsidRPr="003A1B2C" w:rsidRDefault="002B1979" w:rsidP="009711FA">
      <w:pPr>
        <w:pStyle w:val="a4"/>
        <w:shd w:val="clear" w:color="auto" w:fill="auto"/>
        <w:spacing w:after="0" w:line="240" w:lineRule="auto"/>
        <w:ind w:left="20" w:right="40" w:firstLine="720"/>
        <w:jc w:val="both"/>
      </w:pPr>
      <w:r w:rsidRPr="003A1B2C">
        <w:t xml:space="preserve">8.1.1.3. Документ, удостоверяющий личность представителя заявителя </w:t>
      </w:r>
      <w:r w:rsidR="00A35029">
        <w:br/>
      </w:r>
      <w:r w:rsidRPr="003A1B2C">
        <w:t>(в случае обращения 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Документами, удостоверяющими личность, являются:</w:t>
      </w:r>
    </w:p>
    <w:p w:rsidR="002B1979" w:rsidRPr="003A1B2C" w:rsidRDefault="002B1979" w:rsidP="003A1B2C">
      <w:pPr>
        <w:pStyle w:val="a4"/>
        <w:numPr>
          <w:ilvl w:val="3"/>
          <w:numId w:val="9"/>
        </w:numPr>
        <w:shd w:val="clear" w:color="auto" w:fill="auto"/>
        <w:tabs>
          <w:tab w:val="left" w:pos="1018"/>
        </w:tabs>
        <w:spacing w:after="0" w:line="240" w:lineRule="auto"/>
        <w:ind w:left="20" w:firstLine="720"/>
        <w:jc w:val="both"/>
      </w:pPr>
      <w:proofErr w:type="gramStart"/>
      <w:r w:rsidRPr="003A1B2C">
        <w:t>паспорт</w:t>
      </w:r>
      <w:proofErr w:type="gramEnd"/>
      <w:r w:rsidRPr="003A1B2C">
        <w:t xml:space="preserve"> гражданина Российской Федерации;</w:t>
      </w:r>
    </w:p>
    <w:p w:rsidR="002B1979" w:rsidRPr="003A1B2C" w:rsidRDefault="002B1979" w:rsidP="003A1B2C">
      <w:pPr>
        <w:pStyle w:val="a4"/>
        <w:numPr>
          <w:ilvl w:val="3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firstLine="720"/>
        <w:jc w:val="both"/>
      </w:pPr>
      <w:proofErr w:type="gramStart"/>
      <w:r w:rsidRPr="003A1B2C">
        <w:t>паспорт</w:t>
      </w:r>
      <w:proofErr w:type="gramEnd"/>
      <w:r w:rsidRPr="003A1B2C">
        <w:t xml:space="preserve"> гражданина СССР;</w:t>
      </w:r>
    </w:p>
    <w:p w:rsidR="002B1979" w:rsidRPr="003A1B2C" w:rsidRDefault="002B1979" w:rsidP="003A1B2C">
      <w:pPr>
        <w:pStyle w:val="a4"/>
        <w:numPr>
          <w:ilvl w:val="3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firstLine="720"/>
        <w:jc w:val="both"/>
      </w:pPr>
      <w:proofErr w:type="gramStart"/>
      <w:r w:rsidRPr="003A1B2C">
        <w:t>временное</w:t>
      </w:r>
      <w:proofErr w:type="gramEnd"/>
      <w:r w:rsidRPr="003A1B2C">
        <w:t xml:space="preserve"> удостоверение личности гражданина Российской Федерации;</w:t>
      </w:r>
    </w:p>
    <w:p w:rsidR="002B1979" w:rsidRPr="003A1B2C" w:rsidRDefault="002B1979" w:rsidP="003A1B2C">
      <w:pPr>
        <w:pStyle w:val="a4"/>
        <w:numPr>
          <w:ilvl w:val="3"/>
          <w:numId w:val="9"/>
        </w:numPr>
        <w:shd w:val="clear" w:color="auto" w:fill="auto"/>
        <w:tabs>
          <w:tab w:val="left" w:pos="1038"/>
        </w:tabs>
        <w:spacing w:after="0" w:line="240" w:lineRule="auto"/>
        <w:ind w:left="20" w:firstLine="720"/>
        <w:jc w:val="both"/>
      </w:pPr>
      <w:proofErr w:type="gramStart"/>
      <w:r w:rsidRPr="003A1B2C">
        <w:t>военный</w:t>
      </w:r>
      <w:proofErr w:type="gramEnd"/>
      <w:r w:rsidRPr="003A1B2C">
        <w:t xml:space="preserve"> билет;</w:t>
      </w:r>
    </w:p>
    <w:p w:rsidR="002B1979" w:rsidRPr="003A1B2C" w:rsidRDefault="002B1979" w:rsidP="003A1B2C">
      <w:pPr>
        <w:pStyle w:val="a4"/>
        <w:numPr>
          <w:ilvl w:val="3"/>
          <w:numId w:val="9"/>
        </w:numPr>
        <w:shd w:val="clear" w:color="auto" w:fill="auto"/>
        <w:tabs>
          <w:tab w:val="left" w:pos="1033"/>
        </w:tabs>
        <w:spacing w:after="0" w:line="240" w:lineRule="auto"/>
        <w:ind w:left="20" w:right="40" w:firstLine="720"/>
        <w:jc w:val="both"/>
      </w:pPr>
      <w:proofErr w:type="gramStart"/>
      <w:r w:rsidRPr="003A1B2C">
        <w:lastRenderedPageBreak/>
        <w:t>паспорт</w:t>
      </w:r>
      <w:proofErr w:type="gramEnd"/>
      <w:r w:rsidRPr="003A1B2C">
        <w:t xml:space="preserve">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numPr>
          <w:ilvl w:val="4"/>
          <w:numId w:val="9"/>
        </w:numPr>
        <w:shd w:val="clear" w:color="auto" w:fill="auto"/>
        <w:tabs>
          <w:tab w:val="left" w:pos="1110"/>
        </w:tabs>
        <w:spacing w:after="0" w:line="240" w:lineRule="auto"/>
        <w:ind w:left="20" w:right="4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документа, удостоверяющего личность;</w:t>
      </w:r>
    </w:p>
    <w:p w:rsidR="002B1979" w:rsidRPr="003A1B2C" w:rsidRDefault="002B1979" w:rsidP="003A1B2C">
      <w:pPr>
        <w:pStyle w:val="a4"/>
        <w:numPr>
          <w:ilvl w:val="4"/>
          <w:numId w:val="9"/>
        </w:numPr>
        <w:shd w:val="clear" w:color="auto" w:fill="auto"/>
        <w:tabs>
          <w:tab w:val="left" w:pos="1292"/>
        </w:tabs>
        <w:spacing w:after="0" w:line="240" w:lineRule="auto"/>
        <w:ind w:left="20" w:right="4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документа, удостоверяющего личность,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numPr>
          <w:ilvl w:val="4"/>
          <w:numId w:val="9"/>
        </w:numPr>
        <w:shd w:val="clear" w:color="auto" w:fill="auto"/>
        <w:tabs>
          <w:tab w:val="left" w:pos="1105"/>
        </w:tabs>
        <w:spacing w:after="0" w:line="240" w:lineRule="auto"/>
        <w:ind w:left="20" w:right="4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документа, удостоверяющего личность;</w:t>
      </w:r>
    </w:p>
    <w:p w:rsidR="002B1979" w:rsidRPr="003A1B2C" w:rsidRDefault="002B1979" w:rsidP="003A1B2C">
      <w:pPr>
        <w:pStyle w:val="a4"/>
        <w:numPr>
          <w:ilvl w:val="4"/>
          <w:numId w:val="9"/>
        </w:numPr>
        <w:shd w:val="clear" w:color="auto" w:fill="auto"/>
        <w:tabs>
          <w:tab w:val="left" w:pos="1426"/>
        </w:tabs>
        <w:spacing w:after="0" w:line="240" w:lineRule="auto"/>
        <w:ind w:left="20" w:right="20" w:firstLine="720"/>
        <w:jc w:val="both"/>
      </w:pPr>
      <w:proofErr w:type="gramStart"/>
      <w:r w:rsidRPr="003A1B2C">
        <w:t>документ</w:t>
      </w:r>
      <w:proofErr w:type="gramEnd"/>
      <w:r w:rsidRPr="003A1B2C">
        <w:t>, удостоверяющий личность, посредством РПГУ не предоставляется. Представитель авторизуется на РПГУ посредством подтвержденной учетной записи в ЕСИА;</w:t>
      </w:r>
    </w:p>
    <w:p w:rsidR="002B1979" w:rsidRPr="003A1B2C" w:rsidRDefault="002B1979" w:rsidP="003A1B2C">
      <w:pPr>
        <w:pStyle w:val="a4"/>
        <w:numPr>
          <w:ilvl w:val="4"/>
          <w:numId w:val="9"/>
        </w:numPr>
        <w:shd w:val="clear" w:color="auto" w:fill="auto"/>
        <w:tabs>
          <w:tab w:val="left" w:pos="1105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удостоверяющего личность, для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8.1.1.4. Документ, подтверждающий полномочия представителя заявителя (в случае обращения 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Документами, подтверждающими полномочия представителя заявителя, являются:</w:t>
      </w:r>
    </w:p>
    <w:p w:rsidR="002B1979" w:rsidRPr="003A1B2C" w:rsidRDefault="002B1979" w:rsidP="003A1B2C">
      <w:pPr>
        <w:pStyle w:val="a4"/>
        <w:numPr>
          <w:ilvl w:val="5"/>
          <w:numId w:val="9"/>
        </w:numPr>
        <w:shd w:val="clear" w:color="auto" w:fill="auto"/>
        <w:tabs>
          <w:tab w:val="left" w:pos="1014"/>
        </w:tabs>
        <w:spacing w:after="0" w:line="240" w:lineRule="auto"/>
        <w:ind w:left="20" w:firstLine="720"/>
        <w:jc w:val="both"/>
      </w:pPr>
      <w:proofErr w:type="gramStart"/>
      <w:r w:rsidRPr="003A1B2C">
        <w:t>доверенность</w:t>
      </w:r>
      <w:proofErr w:type="gramEnd"/>
      <w:r w:rsidRPr="003A1B2C">
        <w:t>;</w:t>
      </w:r>
    </w:p>
    <w:p w:rsidR="002B1979" w:rsidRPr="003A1B2C" w:rsidRDefault="002B1979" w:rsidP="003A1B2C">
      <w:pPr>
        <w:pStyle w:val="a4"/>
        <w:numPr>
          <w:ilvl w:val="5"/>
          <w:numId w:val="9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r w:rsidRPr="003A1B2C">
        <w:t>иные документы, подтверждающие полномочия представителя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numPr>
          <w:ilvl w:val="6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2B1979" w:rsidRPr="003A1B2C" w:rsidRDefault="002B1979" w:rsidP="003A1B2C">
      <w:pPr>
        <w:pStyle w:val="a4"/>
        <w:numPr>
          <w:ilvl w:val="6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государственного служащего, работника Администрации (печатью Администрации);</w:t>
      </w:r>
    </w:p>
    <w:p w:rsidR="002B1979" w:rsidRPr="003A1B2C" w:rsidRDefault="002B1979" w:rsidP="003A1B2C">
      <w:pPr>
        <w:pStyle w:val="a4"/>
        <w:numPr>
          <w:ilvl w:val="6"/>
          <w:numId w:val="9"/>
        </w:numPr>
        <w:shd w:val="clear" w:color="auto" w:fill="auto"/>
        <w:tabs>
          <w:tab w:val="left" w:pos="1023"/>
        </w:tabs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документ), подтверждающего полномочия представителя заявителя;</w:t>
      </w:r>
    </w:p>
    <w:p w:rsidR="002B1979" w:rsidRPr="003A1B2C" w:rsidRDefault="002B1979" w:rsidP="003A1B2C">
      <w:pPr>
        <w:pStyle w:val="a4"/>
        <w:numPr>
          <w:ilvl w:val="6"/>
          <w:numId w:val="9"/>
        </w:numPr>
        <w:shd w:val="clear" w:color="auto" w:fill="auto"/>
        <w:tabs>
          <w:tab w:val="left" w:pos="1023"/>
        </w:tabs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документ), подтверждающий полномочия представителя заявителя;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5) лично в МФЦ предоставляется оригинал документа, подтверждающего полномочия представителя заявителя для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8.1.2. </w:t>
      </w:r>
      <w:r w:rsidR="009711FA">
        <w:t>В</w:t>
      </w:r>
      <w:r w:rsidRPr="003A1B2C">
        <w:t xml:space="preserve"> зависимости от варианта приведен в его описании, которое содержится в разделе III </w:t>
      </w:r>
      <w:r w:rsidR="00A35029" w:rsidRPr="003A1B2C">
        <w:t>Р</w:t>
      </w:r>
      <w:r w:rsidR="00A35029">
        <w:t>егламента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10"/>
        </w:numPr>
        <w:shd w:val="clear" w:color="auto" w:fill="auto"/>
        <w:tabs>
          <w:tab w:val="left" w:pos="1225"/>
        </w:tabs>
        <w:spacing w:after="0" w:line="240" w:lineRule="auto"/>
        <w:ind w:left="20" w:right="20" w:firstLine="720"/>
        <w:jc w:val="both"/>
      </w:pPr>
      <w:r w:rsidRPr="003A1B2C">
        <w:t>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2B1979" w:rsidRPr="003A1B2C" w:rsidRDefault="009711FA" w:rsidP="003A1B2C">
      <w:pPr>
        <w:pStyle w:val="a4"/>
        <w:numPr>
          <w:ilvl w:val="0"/>
          <w:numId w:val="11"/>
        </w:numPr>
        <w:shd w:val="clear" w:color="auto" w:fill="auto"/>
        <w:tabs>
          <w:tab w:val="left" w:pos="1431"/>
        </w:tabs>
        <w:spacing w:after="0" w:line="240" w:lineRule="auto"/>
        <w:ind w:left="20" w:firstLine="720"/>
        <w:jc w:val="both"/>
      </w:pPr>
      <w:r>
        <w:t>В</w:t>
      </w:r>
      <w:r w:rsidR="002B1979" w:rsidRPr="003A1B2C">
        <w:t>не зависимости от варианта: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8.2.1.1. Сведения из Единого государственного реестра недвижимости (далее - ЕГРН) об объекте капитального строительства, в отношении которого подан запрос (при наличии сведений о зарегистрированных правах в ЕГРН): выписка из ЕГРН об основных характеристиках и зарегистрированных правах на объект недвижимости.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9711FA">
      <w:pPr>
        <w:pStyle w:val="a4"/>
        <w:numPr>
          <w:ilvl w:val="1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ab/>
        <w:t>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9711FA">
      <w:pPr>
        <w:pStyle w:val="a4"/>
        <w:numPr>
          <w:ilvl w:val="1"/>
          <w:numId w:val="11"/>
        </w:numPr>
        <w:shd w:val="clear" w:color="auto" w:fill="auto"/>
        <w:tabs>
          <w:tab w:val="left" w:pos="1134"/>
          <w:tab w:val="left" w:pos="2118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ab/>
        <w:t>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9711FA">
      <w:pPr>
        <w:pStyle w:val="a4"/>
        <w:numPr>
          <w:ilvl w:val="1"/>
          <w:numId w:val="11"/>
        </w:numPr>
        <w:shd w:val="clear" w:color="auto" w:fill="auto"/>
        <w:tabs>
          <w:tab w:val="left" w:pos="1134"/>
          <w:tab w:val="left" w:pos="1426"/>
        </w:tabs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="00A35029">
        <w:t xml:space="preserve"> </w:t>
      </w:r>
      <w:r w:rsidRPr="003A1B2C">
        <w:t>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9711FA">
      <w:pPr>
        <w:pStyle w:val="a4"/>
        <w:numPr>
          <w:ilvl w:val="1"/>
          <w:numId w:val="11"/>
        </w:numPr>
        <w:shd w:val="clear" w:color="auto" w:fill="auto"/>
        <w:tabs>
          <w:tab w:val="left" w:pos="1134"/>
          <w:tab w:val="left" w:pos="2732"/>
        </w:tabs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ab/>
        <w:t>РПГУ предоставляется электронный образ документа (или электронный документ);</w:t>
      </w:r>
    </w:p>
    <w:p w:rsidR="002B1979" w:rsidRPr="003A1B2C" w:rsidRDefault="002B1979" w:rsidP="009711FA">
      <w:pPr>
        <w:pStyle w:val="a4"/>
        <w:numPr>
          <w:ilvl w:val="1"/>
          <w:numId w:val="11"/>
        </w:numPr>
        <w:shd w:val="clear" w:color="auto" w:fill="auto"/>
        <w:tabs>
          <w:tab w:val="left" w:pos="1134"/>
          <w:tab w:val="left" w:pos="1868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ab/>
        <w:t>в МФЦ предоставляется оригинал документа для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numPr>
          <w:ilvl w:val="0"/>
          <w:numId w:val="11"/>
        </w:numPr>
        <w:shd w:val="clear" w:color="auto" w:fill="auto"/>
        <w:tabs>
          <w:tab w:val="left" w:pos="1422"/>
        </w:tabs>
        <w:spacing w:after="0" w:line="240" w:lineRule="auto"/>
        <w:ind w:left="20"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зависимости от варианта приведен в его описании, которое содержится в разделе III </w:t>
      </w:r>
      <w:r w:rsidR="00A35029" w:rsidRPr="003A1B2C">
        <w:t>Р</w:t>
      </w:r>
      <w:r w:rsidR="00A35029">
        <w:t>егламента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10"/>
        </w:numPr>
        <w:shd w:val="clear" w:color="auto" w:fill="auto"/>
        <w:tabs>
          <w:tab w:val="left" w:pos="1230"/>
        </w:tabs>
        <w:spacing w:after="0" w:line="240" w:lineRule="auto"/>
        <w:ind w:left="20" w:right="20" w:firstLine="720"/>
        <w:jc w:val="both"/>
      </w:pPr>
      <w:r w:rsidRPr="003A1B2C">
        <w:t xml:space="preserve">Способы и требования к представлению документов (категорий документов), необходимых для предоставления Услуги, определяются для каждого варианта и приведены в их описании, которое содержится в разделе </w:t>
      </w:r>
      <w:r w:rsidRPr="003A1B2C">
        <w:rPr>
          <w:lang w:val="en-US" w:eastAsia="en-US"/>
        </w:rPr>
        <w:t>III</w:t>
      </w:r>
      <w:r w:rsidRPr="003A1B2C">
        <w:rPr>
          <w:lang w:eastAsia="en-US"/>
        </w:rPr>
        <w:t xml:space="preserve"> </w:t>
      </w:r>
      <w:r w:rsidR="00A35029" w:rsidRPr="003A1B2C">
        <w:t>Р</w:t>
      </w:r>
      <w:r w:rsidR="00A35029">
        <w:t>егламента</w:t>
      </w:r>
      <w:r w:rsidRPr="003A1B2C">
        <w:t>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  <w:r w:rsidRPr="003A1B2C">
        <w:t>9. Исчерпывающий перечень оснований для отказа в приеме документов, необходимых для предоставления Услуги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</w:p>
    <w:p w:rsidR="002B1979" w:rsidRPr="003A1B2C" w:rsidRDefault="002B1979" w:rsidP="003A1B2C">
      <w:pPr>
        <w:pStyle w:val="a4"/>
        <w:numPr>
          <w:ilvl w:val="0"/>
          <w:numId w:val="12"/>
        </w:numPr>
        <w:shd w:val="clear" w:color="auto" w:fill="auto"/>
        <w:tabs>
          <w:tab w:val="left" w:pos="1225"/>
        </w:tabs>
        <w:spacing w:after="0" w:line="240" w:lineRule="auto"/>
        <w:ind w:left="20" w:right="20" w:firstLine="720"/>
        <w:jc w:val="both"/>
      </w:pPr>
      <w:r w:rsidRPr="003A1B2C">
        <w:t>Исчерпывающий перечень оснований для отказа в приеме документов, необходимых для предоставления Услуги:</w:t>
      </w:r>
    </w:p>
    <w:p w:rsidR="002B1979" w:rsidRPr="003A1B2C" w:rsidRDefault="009711FA" w:rsidP="003A1B2C">
      <w:pPr>
        <w:pStyle w:val="a4"/>
        <w:numPr>
          <w:ilvl w:val="0"/>
          <w:numId w:val="13"/>
        </w:numPr>
        <w:shd w:val="clear" w:color="auto" w:fill="auto"/>
        <w:tabs>
          <w:tab w:val="left" w:pos="1479"/>
        </w:tabs>
        <w:spacing w:after="0" w:line="240" w:lineRule="auto"/>
        <w:ind w:left="20" w:right="20" w:firstLine="720"/>
        <w:jc w:val="both"/>
      </w:pPr>
      <w:r>
        <w:t>П</w:t>
      </w:r>
      <w:r w:rsidR="002B1979" w:rsidRPr="003A1B2C"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>
        <w:t>.</w:t>
      </w:r>
    </w:p>
    <w:p w:rsidR="002B1979" w:rsidRPr="003A1B2C" w:rsidRDefault="009711FA" w:rsidP="003A1B2C">
      <w:pPr>
        <w:pStyle w:val="a4"/>
        <w:numPr>
          <w:ilvl w:val="0"/>
          <w:numId w:val="13"/>
        </w:numPr>
        <w:shd w:val="clear" w:color="auto" w:fill="auto"/>
        <w:tabs>
          <w:tab w:val="left" w:pos="1532"/>
        </w:tabs>
        <w:spacing w:after="0" w:line="240" w:lineRule="auto"/>
        <w:ind w:left="20" w:right="20" w:firstLine="720"/>
        <w:jc w:val="both"/>
      </w:pPr>
      <w:r>
        <w:t>Н</w:t>
      </w:r>
      <w:r w:rsidR="002B1979" w:rsidRPr="003A1B2C">
        <w:t>аличие противоречий между сведениями, указанными в запросе, и сведениями, указанными в приложенных к нему документах, в том числе, сведениями, указанными в запросе и текстовыми, графическими материалами, представленными в составе одного запроса</w:t>
      </w:r>
      <w:r>
        <w:t>.</w:t>
      </w:r>
    </w:p>
    <w:p w:rsidR="002B1979" w:rsidRPr="003A1B2C" w:rsidRDefault="009711FA" w:rsidP="003A1B2C">
      <w:pPr>
        <w:pStyle w:val="a4"/>
        <w:numPr>
          <w:ilvl w:val="0"/>
          <w:numId w:val="13"/>
        </w:numPr>
        <w:shd w:val="clear" w:color="auto" w:fill="auto"/>
        <w:tabs>
          <w:tab w:val="left" w:pos="1705"/>
        </w:tabs>
        <w:spacing w:after="0" w:line="240" w:lineRule="auto"/>
        <w:ind w:left="20" w:right="20" w:firstLine="720"/>
        <w:jc w:val="both"/>
      </w:pPr>
      <w:r>
        <w:lastRenderedPageBreak/>
        <w:t>П</w:t>
      </w:r>
      <w:r w:rsidR="002B1979" w:rsidRPr="003A1B2C">
        <w:t>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</w:r>
      <w:r>
        <w:t>.</w:t>
      </w:r>
    </w:p>
    <w:p w:rsidR="002B1979" w:rsidRPr="003A1B2C" w:rsidRDefault="009711FA" w:rsidP="003A1B2C">
      <w:pPr>
        <w:pStyle w:val="a4"/>
        <w:numPr>
          <w:ilvl w:val="0"/>
          <w:numId w:val="13"/>
        </w:numPr>
        <w:shd w:val="clear" w:color="auto" w:fill="auto"/>
        <w:tabs>
          <w:tab w:val="left" w:pos="1465"/>
        </w:tabs>
        <w:spacing w:after="0" w:line="240" w:lineRule="auto"/>
        <w:ind w:left="20" w:right="20" w:firstLine="720"/>
        <w:jc w:val="both"/>
      </w:pPr>
      <w:r>
        <w:t>Д</w:t>
      </w:r>
      <w:r w:rsidR="002B1979" w:rsidRPr="003A1B2C"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>
        <w:t>.</w:t>
      </w:r>
    </w:p>
    <w:p w:rsidR="002B1979" w:rsidRPr="009711FA" w:rsidRDefault="009711FA" w:rsidP="003A1B2C">
      <w:pPr>
        <w:pStyle w:val="a4"/>
        <w:numPr>
          <w:ilvl w:val="0"/>
          <w:numId w:val="13"/>
        </w:numPr>
        <w:shd w:val="clear" w:color="auto" w:fill="auto"/>
        <w:tabs>
          <w:tab w:val="left" w:pos="1465"/>
        </w:tabs>
        <w:spacing w:after="0" w:line="240" w:lineRule="auto"/>
        <w:ind w:left="20" w:right="20" w:firstLine="720"/>
        <w:jc w:val="both"/>
        <w:rPr>
          <w:spacing w:val="-4"/>
        </w:rPr>
      </w:pPr>
      <w:r w:rsidRPr="009711FA">
        <w:rPr>
          <w:spacing w:val="-4"/>
        </w:rPr>
        <w:t>Н</w:t>
      </w:r>
      <w:r w:rsidR="002B1979" w:rsidRPr="009711FA">
        <w:rPr>
          <w:spacing w:val="-4"/>
        </w:rPr>
        <w:t xml:space="preserve">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</w:t>
      </w:r>
      <w:r w:rsidR="00A35029" w:rsidRPr="003A1B2C">
        <w:t>Р</w:t>
      </w:r>
      <w:r w:rsidR="00A35029">
        <w:t>егламентом</w:t>
      </w:r>
      <w:r w:rsidR="002B1979" w:rsidRPr="009711FA">
        <w:rPr>
          <w:spacing w:val="-4"/>
        </w:rPr>
        <w:t>)</w:t>
      </w:r>
      <w:r w:rsidRPr="009711FA">
        <w:rPr>
          <w:spacing w:val="-4"/>
        </w:rPr>
        <w:t>.</w:t>
      </w:r>
    </w:p>
    <w:p w:rsidR="002B1979" w:rsidRPr="003A1B2C" w:rsidRDefault="009711FA" w:rsidP="003A1B2C">
      <w:pPr>
        <w:pStyle w:val="a4"/>
        <w:numPr>
          <w:ilvl w:val="0"/>
          <w:numId w:val="13"/>
        </w:numPr>
        <w:shd w:val="clear" w:color="auto" w:fill="auto"/>
        <w:tabs>
          <w:tab w:val="left" w:pos="1455"/>
        </w:tabs>
        <w:spacing w:after="0" w:line="240" w:lineRule="auto"/>
        <w:ind w:left="20" w:right="20" w:firstLine="720"/>
        <w:jc w:val="both"/>
      </w:pPr>
      <w:r>
        <w:t>Д</w:t>
      </w:r>
      <w:r w:rsidR="002B1979" w:rsidRPr="003A1B2C">
        <w:t>окументы, необходимые для предоставления Услуги, утратили силу, отменены или являются недействительными на момент обращения с запросом</w:t>
      </w:r>
      <w:r>
        <w:t>.</w:t>
      </w:r>
    </w:p>
    <w:p w:rsidR="002B1979" w:rsidRPr="003A1B2C" w:rsidRDefault="009711FA" w:rsidP="003A1B2C">
      <w:pPr>
        <w:pStyle w:val="a4"/>
        <w:numPr>
          <w:ilvl w:val="0"/>
          <w:numId w:val="13"/>
        </w:numPr>
        <w:shd w:val="clear" w:color="auto" w:fill="auto"/>
        <w:tabs>
          <w:tab w:val="left" w:pos="1436"/>
        </w:tabs>
        <w:spacing w:after="0" w:line="240" w:lineRule="auto"/>
        <w:ind w:left="20" w:firstLine="720"/>
        <w:jc w:val="both"/>
      </w:pPr>
      <w:r>
        <w:t>О</w:t>
      </w:r>
      <w:r w:rsidR="002B1979" w:rsidRPr="003A1B2C">
        <w:t>бращение за предоставлением иной услуги</w:t>
      </w:r>
      <w:r>
        <w:t>.</w:t>
      </w:r>
    </w:p>
    <w:p w:rsidR="002B1979" w:rsidRPr="003A1B2C" w:rsidRDefault="009711FA" w:rsidP="003A1B2C">
      <w:pPr>
        <w:pStyle w:val="a4"/>
        <w:numPr>
          <w:ilvl w:val="0"/>
          <w:numId w:val="13"/>
        </w:numPr>
        <w:shd w:val="clear" w:color="auto" w:fill="auto"/>
        <w:tabs>
          <w:tab w:val="left" w:pos="1436"/>
        </w:tabs>
        <w:spacing w:after="0" w:line="240" w:lineRule="auto"/>
        <w:ind w:left="20" w:right="20" w:firstLine="720"/>
        <w:jc w:val="both"/>
      </w:pPr>
      <w:r>
        <w:t>З</w:t>
      </w:r>
      <w:r w:rsidR="002B1979" w:rsidRPr="003A1B2C">
        <w:t>апрос подан лицом, не имеющим полномочий представлять интересы заявителя</w:t>
      </w:r>
      <w:r>
        <w:t>.</w:t>
      </w:r>
    </w:p>
    <w:p w:rsidR="002B1979" w:rsidRPr="003A1B2C" w:rsidRDefault="009711FA" w:rsidP="003A1B2C">
      <w:pPr>
        <w:pStyle w:val="a4"/>
        <w:numPr>
          <w:ilvl w:val="0"/>
          <w:numId w:val="13"/>
        </w:numPr>
        <w:shd w:val="clear" w:color="auto" w:fill="auto"/>
        <w:tabs>
          <w:tab w:val="left" w:pos="1527"/>
        </w:tabs>
        <w:spacing w:after="0" w:line="240" w:lineRule="auto"/>
        <w:ind w:left="20" w:right="20" w:firstLine="720"/>
        <w:jc w:val="both"/>
      </w:pPr>
      <w:r>
        <w:t>Д</w:t>
      </w:r>
      <w:r w:rsidR="002B1979" w:rsidRPr="003A1B2C"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>
        <w:t>.</w:t>
      </w:r>
    </w:p>
    <w:p w:rsidR="002B1979" w:rsidRPr="003A1B2C" w:rsidRDefault="002B1979" w:rsidP="003A1B2C">
      <w:pPr>
        <w:pStyle w:val="a4"/>
        <w:numPr>
          <w:ilvl w:val="0"/>
          <w:numId w:val="13"/>
        </w:numPr>
        <w:shd w:val="clear" w:color="auto" w:fill="auto"/>
        <w:tabs>
          <w:tab w:val="left" w:pos="1710"/>
        </w:tabs>
        <w:spacing w:after="0" w:line="240" w:lineRule="auto"/>
        <w:ind w:left="20" w:right="20" w:firstLine="720"/>
        <w:jc w:val="both"/>
      </w:pPr>
      <w:proofErr w:type="gramStart"/>
      <w:r w:rsidRPr="003A1B2C">
        <w:t>поступление</w:t>
      </w:r>
      <w:proofErr w:type="gramEnd"/>
      <w:r w:rsidRPr="003A1B2C">
        <w:t xml:space="preserve"> запроса, аналогичного ранее зарегистрированному запросу, срок предоставления Услуги по которому не истек на момент поступления такого запроса</w:t>
      </w:r>
      <w:r w:rsidR="009711FA">
        <w:t>.</w:t>
      </w:r>
    </w:p>
    <w:p w:rsidR="002B1979" w:rsidRPr="003A1B2C" w:rsidRDefault="009711FA" w:rsidP="003A1B2C">
      <w:pPr>
        <w:pStyle w:val="a4"/>
        <w:numPr>
          <w:ilvl w:val="0"/>
          <w:numId w:val="13"/>
        </w:numPr>
        <w:shd w:val="clear" w:color="auto" w:fill="auto"/>
        <w:tabs>
          <w:tab w:val="left" w:pos="1873"/>
        </w:tabs>
        <w:spacing w:after="0" w:line="240" w:lineRule="auto"/>
        <w:ind w:left="20" w:right="20" w:firstLine="720"/>
        <w:jc w:val="both"/>
      </w:pPr>
      <w:r>
        <w:t>З</w:t>
      </w:r>
      <w:r w:rsidR="002B1979" w:rsidRPr="003A1B2C">
        <w:t>аявителем представлен неполный комплект документов, необходимых для предоставления Услуги.</w:t>
      </w:r>
    </w:p>
    <w:p w:rsidR="002B1979" w:rsidRPr="009711FA" w:rsidRDefault="002B1979" w:rsidP="003A1B2C">
      <w:pPr>
        <w:pStyle w:val="a4"/>
        <w:numPr>
          <w:ilvl w:val="0"/>
          <w:numId w:val="12"/>
        </w:numPr>
        <w:shd w:val="clear" w:color="auto" w:fill="auto"/>
        <w:tabs>
          <w:tab w:val="left" w:pos="1230"/>
        </w:tabs>
        <w:spacing w:after="0" w:line="240" w:lineRule="auto"/>
        <w:ind w:left="20" w:right="20" w:firstLine="720"/>
        <w:jc w:val="both"/>
        <w:rPr>
          <w:spacing w:val="-4"/>
        </w:rPr>
      </w:pPr>
      <w:r w:rsidRPr="009711FA">
        <w:rPr>
          <w:spacing w:val="-4"/>
        </w:rPr>
        <w:t xml:space="preserve">Решение об отказе в приеме документов, необходимых для предоставления Услуги, оформляется в соответствии с Приложением 5 к </w:t>
      </w:r>
      <w:r w:rsidR="00A35029" w:rsidRPr="003A1B2C">
        <w:t>Р</w:t>
      </w:r>
      <w:r w:rsidR="00A35029">
        <w:t>егламенту</w:t>
      </w:r>
      <w:r w:rsidRPr="009711FA">
        <w:rPr>
          <w:spacing w:val="-4"/>
        </w:rPr>
        <w:t xml:space="preserve"> и предоставляется (направляется) заявителю в порядке, установленном в разделе </w:t>
      </w:r>
      <w:r w:rsidRPr="009711FA">
        <w:rPr>
          <w:spacing w:val="-4"/>
          <w:lang w:val="en-US" w:eastAsia="en-US"/>
        </w:rPr>
        <w:t>III</w:t>
      </w:r>
      <w:r w:rsidRPr="009711FA">
        <w:rPr>
          <w:spacing w:val="-4"/>
          <w:lang w:eastAsia="en-US"/>
        </w:rPr>
        <w:t xml:space="preserve"> </w:t>
      </w:r>
      <w:r w:rsidR="00A35029" w:rsidRPr="003A1B2C">
        <w:t>Р</w:t>
      </w:r>
      <w:r w:rsidR="00A35029">
        <w:t>егламента</w:t>
      </w:r>
      <w:r w:rsidRPr="009711FA">
        <w:rPr>
          <w:spacing w:val="-4"/>
        </w:rPr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9.3. Принятие решения об отказе в приеме документов, необходимых для предоставления Услуги, не препятствует повторному обращению заявителя в Администрацию за предоставлением Услуги.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1460" w:right="84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1460" w:right="840" w:firstLine="0"/>
      </w:pPr>
      <w:r w:rsidRPr="003A1B2C">
        <w:t>10. Исчерпывающий перечень оснований для приостановления предоставления Услуги или отказа в предоставлении Услуги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left="1460" w:right="840" w:firstLine="0"/>
      </w:pPr>
    </w:p>
    <w:p w:rsidR="002B1979" w:rsidRPr="003A1B2C" w:rsidRDefault="002B1979" w:rsidP="003A1B2C">
      <w:pPr>
        <w:pStyle w:val="a4"/>
        <w:numPr>
          <w:ilvl w:val="0"/>
          <w:numId w:val="14"/>
        </w:numPr>
        <w:shd w:val="clear" w:color="auto" w:fill="auto"/>
        <w:tabs>
          <w:tab w:val="left" w:pos="1354"/>
        </w:tabs>
        <w:spacing w:after="0" w:line="240" w:lineRule="auto"/>
        <w:ind w:left="20" w:firstLine="720"/>
        <w:jc w:val="both"/>
      </w:pPr>
      <w:r w:rsidRPr="003A1B2C">
        <w:t>Основания для приостановления предоставления Услуги отсутствуют.</w:t>
      </w:r>
    </w:p>
    <w:p w:rsidR="002B1979" w:rsidRPr="003A1B2C" w:rsidRDefault="002B1979" w:rsidP="003A1B2C">
      <w:pPr>
        <w:pStyle w:val="a4"/>
        <w:numPr>
          <w:ilvl w:val="0"/>
          <w:numId w:val="14"/>
        </w:numPr>
        <w:shd w:val="clear" w:color="auto" w:fill="auto"/>
        <w:tabs>
          <w:tab w:val="left" w:pos="1359"/>
        </w:tabs>
        <w:spacing w:after="0" w:line="240" w:lineRule="auto"/>
        <w:ind w:left="20" w:right="20" w:firstLine="720"/>
        <w:jc w:val="both"/>
      </w:pPr>
      <w:r w:rsidRPr="003A1B2C">
        <w:t>Исчерпывающий перечень оснований для отказа в предоставлении Услуги:</w:t>
      </w:r>
    </w:p>
    <w:p w:rsidR="002B1979" w:rsidRPr="003A1B2C" w:rsidRDefault="009711FA" w:rsidP="003A1B2C">
      <w:pPr>
        <w:pStyle w:val="a4"/>
        <w:numPr>
          <w:ilvl w:val="0"/>
          <w:numId w:val="15"/>
        </w:numPr>
        <w:shd w:val="clear" w:color="auto" w:fill="auto"/>
        <w:tabs>
          <w:tab w:val="left" w:pos="1561"/>
        </w:tabs>
        <w:spacing w:after="0" w:line="240" w:lineRule="auto"/>
        <w:ind w:left="20" w:firstLine="720"/>
        <w:jc w:val="both"/>
      </w:pPr>
      <w:r>
        <w:t>В</w:t>
      </w:r>
      <w:r w:rsidR="002B1979" w:rsidRPr="003A1B2C">
        <w:t>не зависимости от варианта:</w:t>
      </w:r>
    </w:p>
    <w:p w:rsidR="002B1979" w:rsidRPr="003A1B2C" w:rsidRDefault="009711FA" w:rsidP="003A1B2C">
      <w:pPr>
        <w:pStyle w:val="a4"/>
        <w:numPr>
          <w:ilvl w:val="0"/>
          <w:numId w:val="16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>
        <w:t>Н</w:t>
      </w:r>
      <w:r w:rsidR="002B1979" w:rsidRPr="003A1B2C">
        <w:t xml:space="preserve">есоответствие документов, указанных в подразделе 8 </w:t>
      </w:r>
      <w:r w:rsidR="00A35029" w:rsidRPr="003A1B2C">
        <w:t>Р</w:t>
      </w:r>
      <w:r w:rsidR="00A35029">
        <w:t>егламента</w:t>
      </w:r>
      <w:r w:rsidR="002B1979" w:rsidRPr="003A1B2C">
        <w:t>, по форме или содержанию требованиям законодательства Российской Федерации</w:t>
      </w:r>
      <w:r>
        <w:t>.</w:t>
      </w:r>
    </w:p>
    <w:p w:rsidR="002B1979" w:rsidRPr="003A1B2C" w:rsidRDefault="009711FA" w:rsidP="003A1B2C">
      <w:pPr>
        <w:pStyle w:val="a4"/>
        <w:numPr>
          <w:ilvl w:val="0"/>
          <w:numId w:val="16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>
        <w:t>Н</w:t>
      </w:r>
      <w:r w:rsidR="002B1979" w:rsidRPr="003A1B2C">
        <w:t>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</w:t>
      </w:r>
      <w:r>
        <w:t>.</w:t>
      </w:r>
    </w:p>
    <w:p w:rsidR="002B1979" w:rsidRPr="003A1B2C" w:rsidRDefault="009711FA" w:rsidP="003A1B2C">
      <w:pPr>
        <w:pStyle w:val="a4"/>
        <w:numPr>
          <w:ilvl w:val="0"/>
          <w:numId w:val="16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>
        <w:t>Н</w:t>
      </w:r>
      <w:r w:rsidR="002B1979" w:rsidRPr="003A1B2C">
        <w:t xml:space="preserve">есоответствие категории заявителя кругу лиц, указанных в подразделе 2 </w:t>
      </w:r>
      <w:r w:rsidR="00A35029" w:rsidRPr="003A1B2C">
        <w:t>Р</w:t>
      </w:r>
      <w:r w:rsidR="00A35029">
        <w:t>егламента</w:t>
      </w:r>
      <w:r>
        <w:t>.</w:t>
      </w:r>
    </w:p>
    <w:p w:rsidR="002B1979" w:rsidRPr="003A1B2C" w:rsidRDefault="009711FA" w:rsidP="003A1B2C">
      <w:pPr>
        <w:pStyle w:val="a4"/>
        <w:numPr>
          <w:ilvl w:val="0"/>
          <w:numId w:val="16"/>
        </w:numPr>
        <w:shd w:val="clear" w:color="auto" w:fill="auto"/>
        <w:tabs>
          <w:tab w:val="left" w:pos="1772"/>
        </w:tabs>
        <w:spacing w:after="0" w:line="240" w:lineRule="auto"/>
        <w:ind w:left="20" w:firstLine="720"/>
        <w:jc w:val="both"/>
      </w:pPr>
      <w:r>
        <w:t>О</w:t>
      </w:r>
      <w:r w:rsidR="002B1979" w:rsidRPr="003A1B2C">
        <w:t>тзыв запроса по инициативе заявителя</w:t>
      </w:r>
      <w:r>
        <w:t>.</w:t>
      </w:r>
    </w:p>
    <w:p w:rsidR="002B1979" w:rsidRPr="003A1B2C" w:rsidRDefault="009711FA" w:rsidP="003A1B2C">
      <w:pPr>
        <w:pStyle w:val="a4"/>
        <w:numPr>
          <w:ilvl w:val="0"/>
          <w:numId w:val="16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>
        <w:t>З</w:t>
      </w:r>
      <w:r w:rsidR="002B1979" w:rsidRPr="003A1B2C">
        <w:t>апрос содержит сведения об объекте, который не является объектом капитального строительства.</w:t>
      </w:r>
    </w:p>
    <w:p w:rsidR="002B1979" w:rsidRPr="003A1B2C" w:rsidRDefault="009711FA" w:rsidP="003A1B2C">
      <w:pPr>
        <w:pStyle w:val="a4"/>
        <w:numPr>
          <w:ilvl w:val="0"/>
          <w:numId w:val="15"/>
        </w:numPr>
        <w:shd w:val="clear" w:color="auto" w:fill="auto"/>
        <w:tabs>
          <w:tab w:val="left" w:pos="1566"/>
        </w:tabs>
        <w:spacing w:after="0" w:line="240" w:lineRule="auto"/>
        <w:ind w:left="20" w:right="20" w:firstLine="720"/>
        <w:jc w:val="both"/>
      </w:pPr>
      <w:r>
        <w:lastRenderedPageBreak/>
        <w:t>В</w:t>
      </w:r>
      <w:r w:rsidR="002B1979" w:rsidRPr="003A1B2C">
        <w:t xml:space="preserve"> зависимости от варианта приведен в его описании, которое содержится в разделе III </w:t>
      </w:r>
      <w:r w:rsidR="00A35029" w:rsidRPr="003A1B2C">
        <w:t>Р</w:t>
      </w:r>
      <w:r w:rsidR="00A35029">
        <w:t>егламента</w:t>
      </w:r>
      <w:r w:rsidR="002B1979"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14"/>
        </w:numPr>
        <w:shd w:val="clear" w:color="auto" w:fill="auto"/>
        <w:tabs>
          <w:tab w:val="left" w:pos="1489"/>
        </w:tabs>
        <w:spacing w:after="0" w:line="240" w:lineRule="auto"/>
        <w:ind w:left="20" w:right="20" w:firstLine="720"/>
        <w:jc w:val="both"/>
      </w:pPr>
      <w:r w:rsidRPr="003A1B2C">
        <w:t>Заявитель вправе отказаться от получения Услуги на основании заявления, написанного в свободной форме, направив его по адресу электронной почты, посредством РПГУ или обратившись в Администрацию лично.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Услуги. Факт отказа заявителя от предоставления Услуги с приложением заявления и решения об отказе в предоставлении Услуги фиксируется в ВИС. Отказ от предоставления Услуги не препятствует повторному обращению заявителя в Администрацию за предоставлением Услуги.</w:t>
      </w:r>
    </w:p>
    <w:p w:rsidR="002B1979" w:rsidRPr="003A1B2C" w:rsidRDefault="002B1979" w:rsidP="003A1B2C">
      <w:pPr>
        <w:pStyle w:val="a4"/>
        <w:numPr>
          <w:ilvl w:val="0"/>
          <w:numId w:val="14"/>
        </w:numPr>
        <w:shd w:val="clear" w:color="auto" w:fill="auto"/>
        <w:tabs>
          <w:tab w:val="left" w:pos="1407"/>
        </w:tabs>
        <w:spacing w:after="0" w:line="240" w:lineRule="auto"/>
        <w:ind w:left="20" w:right="20" w:firstLine="720"/>
        <w:jc w:val="both"/>
      </w:pPr>
      <w:r w:rsidRPr="003A1B2C">
        <w:t xml:space="preserve">Заявитель вправе повторно обратиться в Администрацию с запросом после устранения оснований, указанных в пункте 10.2 </w:t>
      </w:r>
      <w:r w:rsidR="00A35029" w:rsidRPr="003A1B2C">
        <w:t>Р</w:t>
      </w:r>
      <w:r w:rsidR="00A35029">
        <w:t>егламента</w:t>
      </w:r>
      <w:r w:rsidRPr="003A1B2C">
        <w:t>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1860" w:right="1860" w:firstLine="1000"/>
      </w:pPr>
    </w:p>
    <w:p w:rsidR="002B1979" w:rsidRDefault="002B1979" w:rsidP="009711FA">
      <w:pPr>
        <w:pStyle w:val="a4"/>
        <w:shd w:val="clear" w:color="auto" w:fill="auto"/>
        <w:spacing w:after="0" w:line="240" w:lineRule="auto"/>
        <w:ind w:left="1860" w:right="1860" w:hanging="17"/>
        <w:jc w:val="center"/>
      </w:pPr>
      <w:r w:rsidRPr="003A1B2C">
        <w:t xml:space="preserve">11. Размер платы, взимаемой с заявителя </w:t>
      </w:r>
      <w:r w:rsidR="009711FA">
        <w:t>при п</w:t>
      </w:r>
      <w:r w:rsidRPr="003A1B2C">
        <w:t xml:space="preserve">редоставлении Услуги, и способы ее </w:t>
      </w:r>
      <w:r w:rsidR="009711FA">
        <w:t>в</w:t>
      </w:r>
      <w:r w:rsidRPr="003A1B2C">
        <w:t>зимания</w:t>
      </w:r>
    </w:p>
    <w:p w:rsidR="009711FA" w:rsidRPr="003A1B2C" w:rsidRDefault="009711FA" w:rsidP="009711FA">
      <w:pPr>
        <w:pStyle w:val="a4"/>
        <w:shd w:val="clear" w:color="auto" w:fill="auto"/>
        <w:spacing w:after="0" w:line="240" w:lineRule="auto"/>
        <w:ind w:left="1860" w:right="1860" w:hanging="17"/>
        <w:jc w:val="center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40"/>
        <w:jc w:val="both"/>
      </w:pPr>
      <w:r w:rsidRPr="003A1B2C">
        <w:t>11.1. Услуга предоставляется бесплатно.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1860" w:right="20"/>
      </w:pPr>
    </w:p>
    <w:p w:rsidR="002B1979" w:rsidRDefault="002B1979" w:rsidP="009711FA">
      <w:pPr>
        <w:pStyle w:val="a4"/>
        <w:shd w:val="clear" w:color="auto" w:fill="auto"/>
        <w:spacing w:after="0" w:line="240" w:lineRule="auto"/>
        <w:ind w:left="709" w:right="20" w:firstLine="31"/>
        <w:jc w:val="center"/>
      </w:pPr>
      <w:r w:rsidRPr="003A1B2C">
        <w:t>12. Максимальный срок ожидания в очереди при подаче заявителем запроса и при получении результата предоставления Услуги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left="1860" w:right="2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40"/>
        <w:jc w:val="both"/>
      </w:pPr>
      <w:r w:rsidRPr="003A1B2C"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356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3560" w:firstLine="0"/>
      </w:pPr>
      <w:r w:rsidRPr="003A1B2C">
        <w:t>13. Срок регистрации запроса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left="356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40"/>
        <w:jc w:val="both"/>
      </w:pPr>
      <w:r w:rsidRPr="003A1B2C">
        <w:t>13.1. Срок регистрации запроса в Администрации в случае, если он подан:</w:t>
      </w:r>
    </w:p>
    <w:p w:rsidR="002B1979" w:rsidRPr="003A1B2C" w:rsidRDefault="009711FA" w:rsidP="003A1B2C">
      <w:pPr>
        <w:pStyle w:val="a4"/>
        <w:numPr>
          <w:ilvl w:val="0"/>
          <w:numId w:val="17"/>
        </w:numPr>
        <w:shd w:val="clear" w:color="auto" w:fill="auto"/>
        <w:tabs>
          <w:tab w:val="left" w:pos="1676"/>
        </w:tabs>
        <w:spacing w:after="0" w:line="240" w:lineRule="auto"/>
        <w:ind w:left="20" w:right="20" w:firstLine="740"/>
        <w:jc w:val="both"/>
      </w:pPr>
      <w:r>
        <w:t>П</w:t>
      </w:r>
      <w:r w:rsidR="002B1979" w:rsidRPr="003A1B2C">
        <w:t>очтовым отправлением - не позднее следующего рабочего дня после его поступления</w:t>
      </w:r>
      <w:r w:rsidR="004D28BD">
        <w:t>.</w:t>
      </w:r>
    </w:p>
    <w:p w:rsidR="002B1979" w:rsidRPr="003A1B2C" w:rsidRDefault="009711FA" w:rsidP="003A1B2C">
      <w:pPr>
        <w:pStyle w:val="a4"/>
        <w:numPr>
          <w:ilvl w:val="0"/>
          <w:numId w:val="17"/>
        </w:numPr>
        <w:shd w:val="clear" w:color="auto" w:fill="auto"/>
        <w:tabs>
          <w:tab w:val="left" w:pos="1581"/>
        </w:tabs>
        <w:spacing w:after="0" w:line="240" w:lineRule="auto"/>
        <w:ind w:left="20" w:firstLine="740"/>
        <w:jc w:val="both"/>
      </w:pPr>
      <w:r>
        <w:t>Л</w:t>
      </w:r>
      <w:r w:rsidR="002B1979" w:rsidRPr="003A1B2C">
        <w:t>ично в Администрацию - в день обращения</w:t>
      </w:r>
      <w:r w:rsidR="004D28BD">
        <w:t>.</w:t>
      </w:r>
    </w:p>
    <w:p w:rsidR="002B1979" w:rsidRPr="003A1B2C" w:rsidRDefault="009711FA" w:rsidP="003A1B2C">
      <w:pPr>
        <w:pStyle w:val="a4"/>
        <w:numPr>
          <w:ilvl w:val="0"/>
          <w:numId w:val="17"/>
        </w:numPr>
        <w:shd w:val="clear" w:color="auto" w:fill="auto"/>
        <w:tabs>
          <w:tab w:val="left" w:pos="1594"/>
        </w:tabs>
        <w:spacing w:after="0" w:line="240" w:lineRule="auto"/>
        <w:ind w:left="20" w:right="20" w:firstLine="740"/>
        <w:jc w:val="both"/>
      </w:pPr>
      <w:r>
        <w:t>П</w:t>
      </w:r>
      <w:r w:rsidR="002B1979" w:rsidRPr="003A1B2C">
        <w:t>о электронной почте - не позднее следующего рабочего дня после его поступления</w:t>
      </w:r>
      <w:r w:rsidR="004D28BD">
        <w:t>.</w:t>
      </w:r>
    </w:p>
    <w:p w:rsidR="002B1979" w:rsidRPr="003A1B2C" w:rsidRDefault="009711FA" w:rsidP="003A1B2C">
      <w:pPr>
        <w:pStyle w:val="a4"/>
        <w:numPr>
          <w:ilvl w:val="0"/>
          <w:numId w:val="17"/>
        </w:numPr>
        <w:shd w:val="clear" w:color="auto" w:fill="auto"/>
        <w:tabs>
          <w:tab w:val="left" w:pos="1633"/>
        </w:tabs>
        <w:spacing w:after="0" w:line="240" w:lineRule="auto"/>
        <w:ind w:left="20" w:right="20" w:firstLine="740"/>
        <w:jc w:val="both"/>
      </w:pPr>
      <w:r>
        <w:t>В</w:t>
      </w:r>
      <w:r w:rsidR="002B1979" w:rsidRPr="003A1B2C">
        <w:t xml:space="preserve"> электронной форме посредством РПГУ до 16:00 рабочего дня - в день его подачи, после 16:00 рабочего дня либо в нерабочий день - на следующий рабочий день</w:t>
      </w:r>
      <w:r w:rsidR="004D28BD">
        <w:t>.</w:t>
      </w:r>
    </w:p>
    <w:p w:rsidR="002B1979" w:rsidRPr="003A1B2C" w:rsidRDefault="009711FA" w:rsidP="003A1B2C">
      <w:pPr>
        <w:pStyle w:val="a4"/>
        <w:numPr>
          <w:ilvl w:val="0"/>
          <w:numId w:val="17"/>
        </w:numPr>
        <w:shd w:val="clear" w:color="auto" w:fill="auto"/>
        <w:tabs>
          <w:tab w:val="left" w:pos="1753"/>
        </w:tabs>
        <w:spacing w:after="0" w:line="240" w:lineRule="auto"/>
        <w:ind w:left="20" w:right="20" w:firstLine="740"/>
        <w:jc w:val="both"/>
      </w:pPr>
      <w:r>
        <w:t>Ч</w:t>
      </w:r>
      <w:r w:rsidR="002B1979" w:rsidRPr="003A1B2C">
        <w:t>ерез МФЦ - не позднее следующего рабочего дня после его передачи из МФЦ (в случае передачи запроса за пределами рабочего времени Ведомства).</w:t>
      </w:r>
    </w:p>
    <w:p w:rsidR="004D28BD" w:rsidRDefault="004D28BD" w:rsidP="003A1B2C">
      <w:pPr>
        <w:pStyle w:val="a4"/>
        <w:shd w:val="clear" w:color="auto" w:fill="auto"/>
        <w:spacing w:after="0" w:line="240" w:lineRule="auto"/>
        <w:ind w:left="136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1360" w:firstLine="0"/>
      </w:pPr>
      <w:r w:rsidRPr="003A1B2C">
        <w:t>14. Требования к помещениям, в которых предоставляются Услуги</w:t>
      </w:r>
    </w:p>
    <w:p w:rsidR="004D28BD" w:rsidRPr="003A1B2C" w:rsidRDefault="004D28BD" w:rsidP="003A1B2C">
      <w:pPr>
        <w:pStyle w:val="a4"/>
        <w:shd w:val="clear" w:color="auto" w:fill="auto"/>
        <w:spacing w:after="0" w:line="240" w:lineRule="auto"/>
        <w:ind w:left="1360" w:firstLine="0"/>
      </w:pPr>
    </w:p>
    <w:p w:rsidR="002B1979" w:rsidRPr="003A1B2C" w:rsidRDefault="002B1979" w:rsidP="00D55BA5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14.1. Помещения, в которых предоставляются Услуги,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Услуги, должны соответствовать требованиям, установленным постановлением </w:t>
      </w:r>
      <w:r w:rsidRPr="003A1B2C">
        <w:lastRenderedPageBreak/>
        <w:t>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(далее — постановление Правительства Российской Федерации № 1376), а также требованиям к обеспечению доступности указанных объектов для инвалидов и маломобильных групп населения, установленным Федеральным законом от 24.11.1995 № 181-ФЗ «О социальной защите инвалидов в Российской Федера</w:t>
      </w:r>
      <w:r w:rsidR="00D55BA5">
        <w:t xml:space="preserve">ции», Законом Московской области </w:t>
      </w:r>
      <w:r w:rsidR="00A35029">
        <w:t xml:space="preserve">от 22.10.2009 </w:t>
      </w:r>
      <w:r w:rsidRPr="003A1B2C">
        <w:t>№ 121/2009</w:t>
      </w:r>
      <w:r w:rsidR="0050503E">
        <w:t>-</w:t>
      </w:r>
      <w:r w:rsidR="00A35029">
        <w:t>О</w:t>
      </w:r>
      <w:r w:rsidRPr="003A1B2C">
        <w:t>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:rsidR="004D28BD" w:rsidRDefault="004D28BD" w:rsidP="003A1B2C">
      <w:pPr>
        <w:pStyle w:val="a4"/>
        <w:shd w:val="clear" w:color="auto" w:fill="auto"/>
        <w:spacing w:after="0" w:line="240" w:lineRule="auto"/>
        <w:ind w:left="254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540" w:firstLine="0"/>
      </w:pPr>
      <w:r w:rsidRPr="003A1B2C">
        <w:t>15. Показатели качества и доступности Услуги</w:t>
      </w:r>
    </w:p>
    <w:p w:rsidR="004D28BD" w:rsidRPr="003A1B2C" w:rsidRDefault="004D28BD" w:rsidP="003A1B2C">
      <w:pPr>
        <w:pStyle w:val="a4"/>
        <w:shd w:val="clear" w:color="auto" w:fill="auto"/>
        <w:spacing w:after="0" w:line="240" w:lineRule="auto"/>
        <w:ind w:left="254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15.1. Показателями качества и доступности Услуги являются:</w:t>
      </w:r>
    </w:p>
    <w:p w:rsidR="002B1979" w:rsidRPr="003A1B2C" w:rsidRDefault="002B1979" w:rsidP="003A1B2C">
      <w:pPr>
        <w:pStyle w:val="a4"/>
        <w:numPr>
          <w:ilvl w:val="0"/>
          <w:numId w:val="18"/>
        </w:numPr>
        <w:shd w:val="clear" w:color="auto" w:fill="auto"/>
        <w:tabs>
          <w:tab w:val="left" w:pos="1546"/>
        </w:tabs>
        <w:spacing w:after="0" w:line="240" w:lineRule="auto"/>
        <w:ind w:right="20" w:firstLine="720"/>
        <w:jc w:val="both"/>
      </w:pPr>
      <w:r w:rsidRPr="003A1B2C">
        <w:t>Доступность электронных форм документов, необходимых для предоставления Услуги.</w:t>
      </w:r>
    </w:p>
    <w:p w:rsidR="002B1979" w:rsidRPr="003A1B2C" w:rsidRDefault="002B1979" w:rsidP="003A1B2C">
      <w:pPr>
        <w:pStyle w:val="a4"/>
        <w:numPr>
          <w:ilvl w:val="0"/>
          <w:numId w:val="18"/>
        </w:numPr>
        <w:shd w:val="clear" w:color="auto" w:fill="auto"/>
        <w:tabs>
          <w:tab w:val="left" w:pos="1555"/>
        </w:tabs>
        <w:spacing w:after="0" w:line="240" w:lineRule="auto"/>
        <w:ind w:right="20" w:firstLine="720"/>
        <w:jc w:val="both"/>
      </w:pPr>
      <w:r w:rsidRPr="003A1B2C">
        <w:t>Возможность подачи запроса и документов, необходимых для предоставления Услуги, в электронной форме.</w:t>
      </w:r>
    </w:p>
    <w:p w:rsidR="002B1979" w:rsidRPr="003A1B2C" w:rsidRDefault="002B1979" w:rsidP="003A1B2C">
      <w:pPr>
        <w:pStyle w:val="a4"/>
        <w:numPr>
          <w:ilvl w:val="0"/>
          <w:numId w:val="18"/>
        </w:numPr>
        <w:shd w:val="clear" w:color="auto" w:fill="auto"/>
        <w:tabs>
          <w:tab w:val="left" w:pos="1550"/>
        </w:tabs>
        <w:spacing w:after="0" w:line="240" w:lineRule="auto"/>
        <w:ind w:right="20" w:firstLine="720"/>
        <w:jc w:val="both"/>
      </w:pPr>
      <w:r w:rsidRPr="003A1B2C">
        <w:t>Своевременное предоставление Услуги (отсутствие нарушений сроков предоставления Услуги).</w:t>
      </w:r>
    </w:p>
    <w:p w:rsidR="002B1979" w:rsidRPr="003A1B2C" w:rsidRDefault="002B1979" w:rsidP="003A1B2C">
      <w:pPr>
        <w:pStyle w:val="a4"/>
        <w:numPr>
          <w:ilvl w:val="0"/>
          <w:numId w:val="18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Предоставление Услуги в соответствии с вариантом.</w:t>
      </w:r>
    </w:p>
    <w:p w:rsidR="002B1979" w:rsidRPr="003A1B2C" w:rsidRDefault="002B1979" w:rsidP="003A1B2C">
      <w:pPr>
        <w:pStyle w:val="a4"/>
        <w:numPr>
          <w:ilvl w:val="0"/>
          <w:numId w:val="18"/>
        </w:numPr>
        <w:shd w:val="clear" w:color="auto" w:fill="auto"/>
        <w:tabs>
          <w:tab w:val="left" w:pos="1550"/>
        </w:tabs>
        <w:spacing w:after="0" w:line="240" w:lineRule="auto"/>
        <w:ind w:right="20" w:firstLine="720"/>
        <w:jc w:val="both"/>
      </w:pPr>
      <w:r w:rsidRPr="003A1B2C">
        <w:t>Удобство информирования заявителя о ходе предоставления Услуги, а также получения результата предоставления Услуги.</w:t>
      </w:r>
    </w:p>
    <w:p w:rsidR="002B1979" w:rsidRPr="003A1B2C" w:rsidRDefault="002B1979" w:rsidP="003A1B2C">
      <w:pPr>
        <w:pStyle w:val="a4"/>
        <w:numPr>
          <w:ilvl w:val="0"/>
          <w:numId w:val="18"/>
        </w:numPr>
        <w:shd w:val="clear" w:color="auto" w:fill="auto"/>
        <w:tabs>
          <w:tab w:val="left" w:pos="1555"/>
        </w:tabs>
        <w:spacing w:after="0" w:line="240" w:lineRule="auto"/>
        <w:ind w:right="20" w:firstLine="720"/>
        <w:jc w:val="both"/>
      </w:pPr>
      <w:r w:rsidRPr="003A1B2C">
        <w:t>Соблюдение установленного времени ожидания в очереди при приеме запроса и при получении результата предоставления Услуги.</w:t>
      </w:r>
    </w:p>
    <w:p w:rsidR="002B1979" w:rsidRPr="003A1B2C" w:rsidRDefault="002B1979" w:rsidP="003A1B2C">
      <w:pPr>
        <w:pStyle w:val="a4"/>
        <w:numPr>
          <w:ilvl w:val="0"/>
          <w:numId w:val="18"/>
        </w:numPr>
        <w:shd w:val="clear" w:color="auto" w:fill="auto"/>
        <w:tabs>
          <w:tab w:val="left" w:pos="1555"/>
        </w:tabs>
        <w:spacing w:after="0" w:line="240" w:lineRule="auto"/>
        <w:ind w:right="20" w:firstLine="720"/>
        <w:jc w:val="both"/>
      </w:pPr>
      <w:r w:rsidRPr="003A1B2C">
        <w:t>Отсутствие обоснованных жалоб со стороны заявителей по результатам предоставления Услуги.</w:t>
      </w:r>
    </w:p>
    <w:p w:rsidR="004D28BD" w:rsidRDefault="004D28BD" w:rsidP="003A1B2C">
      <w:pPr>
        <w:pStyle w:val="a4"/>
        <w:shd w:val="clear" w:color="auto" w:fill="auto"/>
        <w:spacing w:after="0" w:line="240" w:lineRule="auto"/>
        <w:ind w:left="420" w:right="460" w:firstLine="0"/>
        <w:jc w:val="right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20" w:right="460" w:firstLine="0"/>
        <w:jc w:val="right"/>
      </w:pPr>
      <w:r w:rsidRPr="003A1B2C">
        <w:t>16. Требования к предоставлению Услуги, в том числе учитывающие особенности предоставления Услуги в МФЦ и особенности предоставления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3240" w:firstLine="0"/>
      </w:pPr>
      <w:r w:rsidRPr="003A1B2C">
        <w:t>Услуги в электронной форме</w:t>
      </w:r>
    </w:p>
    <w:p w:rsidR="004D28BD" w:rsidRPr="003A1B2C" w:rsidRDefault="004D28BD" w:rsidP="003A1B2C">
      <w:pPr>
        <w:pStyle w:val="a4"/>
        <w:shd w:val="clear" w:color="auto" w:fill="auto"/>
        <w:spacing w:after="0" w:line="240" w:lineRule="auto"/>
        <w:ind w:left="3240" w:firstLine="0"/>
      </w:pPr>
    </w:p>
    <w:p w:rsidR="002B1979" w:rsidRPr="003A1B2C" w:rsidRDefault="002B1979" w:rsidP="003A1B2C">
      <w:pPr>
        <w:pStyle w:val="a4"/>
        <w:numPr>
          <w:ilvl w:val="0"/>
          <w:numId w:val="19"/>
        </w:numPr>
        <w:shd w:val="clear" w:color="auto" w:fill="auto"/>
        <w:tabs>
          <w:tab w:val="left" w:pos="1344"/>
        </w:tabs>
        <w:spacing w:after="0" w:line="240" w:lineRule="auto"/>
        <w:ind w:right="20" w:firstLine="720"/>
        <w:jc w:val="both"/>
      </w:pPr>
      <w:r w:rsidRPr="003A1B2C">
        <w:t>Услуги, которые являются необходимыми и обязательными для предоставления Услуги, отсутствуют.</w:t>
      </w:r>
    </w:p>
    <w:p w:rsidR="002B1979" w:rsidRPr="003A1B2C" w:rsidRDefault="002B1979" w:rsidP="003A1B2C">
      <w:pPr>
        <w:pStyle w:val="a4"/>
        <w:numPr>
          <w:ilvl w:val="0"/>
          <w:numId w:val="19"/>
        </w:numPr>
        <w:shd w:val="clear" w:color="auto" w:fill="auto"/>
        <w:tabs>
          <w:tab w:val="left" w:pos="1334"/>
        </w:tabs>
        <w:spacing w:after="0" w:line="240" w:lineRule="auto"/>
        <w:ind w:firstLine="720"/>
        <w:jc w:val="both"/>
      </w:pPr>
      <w:r w:rsidRPr="003A1B2C">
        <w:t>Информационные системы, используемые для предоставления Услуги:</w:t>
      </w:r>
    </w:p>
    <w:p w:rsidR="002B1979" w:rsidRPr="003A1B2C" w:rsidRDefault="002B1979" w:rsidP="003A1B2C">
      <w:pPr>
        <w:pStyle w:val="a4"/>
        <w:numPr>
          <w:ilvl w:val="0"/>
          <w:numId w:val="20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РПГУ;</w:t>
      </w:r>
    </w:p>
    <w:p w:rsidR="002B1979" w:rsidRPr="003A1B2C" w:rsidRDefault="002B1979" w:rsidP="003A1B2C">
      <w:pPr>
        <w:pStyle w:val="a4"/>
        <w:numPr>
          <w:ilvl w:val="0"/>
          <w:numId w:val="20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ВИС;</w:t>
      </w:r>
    </w:p>
    <w:p w:rsidR="002B1979" w:rsidRPr="003A1B2C" w:rsidRDefault="002B1979" w:rsidP="003A1B2C">
      <w:pPr>
        <w:pStyle w:val="a4"/>
        <w:numPr>
          <w:ilvl w:val="0"/>
          <w:numId w:val="20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Модуль МФЦ ЕИС ОУ.</w:t>
      </w:r>
    </w:p>
    <w:p w:rsidR="002B1979" w:rsidRPr="003A1B2C" w:rsidRDefault="002B1979" w:rsidP="003A1B2C">
      <w:pPr>
        <w:pStyle w:val="a4"/>
        <w:numPr>
          <w:ilvl w:val="0"/>
          <w:numId w:val="19"/>
        </w:numPr>
        <w:shd w:val="clear" w:color="auto" w:fill="auto"/>
        <w:tabs>
          <w:tab w:val="left" w:pos="1334"/>
        </w:tabs>
        <w:spacing w:after="0" w:line="240" w:lineRule="auto"/>
        <w:ind w:firstLine="720"/>
        <w:jc w:val="both"/>
      </w:pPr>
      <w:r w:rsidRPr="003A1B2C">
        <w:t>Особенности предоставления Услуги в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Подача запросов, документов, необходимых для получения Услуги, а также получение результатов предоставления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</w:t>
      </w:r>
      <w:r w:rsidR="00A35029">
        <w:t>,</w:t>
      </w:r>
      <w:r w:rsidRPr="003A1B2C">
        <w:t xml:space="preserve"> либо места нахождения (для юридических лиц).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Предоставление бесплатного доступа к РПГУ для подачи запросов, документов, необходимых для получения Услуги в электронной форме, а также для </w:t>
      </w:r>
      <w:r w:rsidRPr="003A1B2C">
        <w:lastRenderedPageBreak/>
        <w:t>получения результата предоставления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</w:t>
      </w:r>
      <w:r w:rsidR="00A35029">
        <w:t>,</w:t>
      </w:r>
      <w:r w:rsidRPr="003A1B2C">
        <w:t xml:space="preserve"> либо места нахождения (для юридических лиц).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Предоставление Услуги в МФЦ осуществляется в соответствии Федеральным законом от 27.07.2010 № 210-ФЗ «Об организации предоставления государственных и муниципальных услуг» (далее — Федеральный закон № 210-ФЗ), постановлением Правительства Российской Федерации № 1376, а также в соответствии с соглашением о взаимодействии, которое заключается между Министерством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 предоставлением Услуги, в МФЦ осуществляются бесплатно.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Перечень МФЦ Московской области размещен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МФЦ исключается взаимодействие заявителя с должностными лицами Администрации.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предоставлении доступа к РПГУ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 ФЗ.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16.4. Особенности предоставления Услуги в электронной форме: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16.4.1. При подаче запроса посредством РПГУ заполняется его 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2B1979" w:rsidRPr="003A1B2C" w:rsidRDefault="002B1979" w:rsidP="003A1B2C">
      <w:pPr>
        <w:pStyle w:val="a4"/>
        <w:numPr>
          <w:ilvl w:val="0"/>
          <w:numId w:val="21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>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Московской области +7 (800) 550-50-30.</w:t>
      </w:r>
    </w:p>
    <w:p w:rsidR="002B1979" w:rsidRPr="003A1B2C" w:rsidRDefault="002B1979" w:rsidP="003A1B2C">
      <w:pPr>
        <w:pStyle w:val="a4"/>
        <w:numPr>
          <w:ilvl w:val="0"/>
          <w:numId w:val="21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>Требования к форматам запросов и иных документов, представляемых в форме электронных документов, необходимых для предоставления государственных услуг на территории Московской области, утверждены постановлением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4D28BD" w:rsidRDefault="004D28BD" w:rsidP="003A1B2C">
      <w:pPr>
        <w:pStyle w:val="a4"/>
        <w:shd w:val="clear" w:color="auto" w:fill="auto"/>
        <w:spacing w:after="0" w:line="240" w:lineRule="auto"/>
        <w:ind w:left="1980" w:right="1980" w:firstLine="1420"/>
      </w:pPr>
    </w:p>
    <w:p w:rsidR="004D28BD" w:rsidRDefault="004D28BD">
      <w:pPr>
        <w:rPr>
          <w:rFonts w:ascii="Times New Roman" w:hAnsi="Times New Roman" w:cs="Times New Roman"/>
          <w:color w:val="auto"/>
          <w:sz w:val="27"/>
          <w:szCs w:val="27"/>
        </w:rPr>
      </w:pPr>
      <w:r>
        <w:br w:type="page"/>
      </w:r>
    </w:p>
    <w:p w:rsidR="002B1979" w:rsidRDefault="002B1979" w:rsidP="004D28BD">
      <w:pPr>
        <w:pStyle w:val="a4"/>
        <w:shd w:val="clear" w:color="auto" w:fill="auto"/>
        <w:spacing w:after="0" w:line="240" w:lineRule="auto"/>
        <w:ind w:left="1980" w:right="1980" w:firstLine="5"/>
        <w:jc w:val="center"/>
      </w:pPr>
      <w:r w:rsidRPr="003A1B2C">
        <w:lastRenderedPageBreak/>
        <w:t>III. Состав, последовательность и сроки выполнения административных процедур</w:t>
      </w:r>
    </w:p>
    <w:p w:rsidR="004D28BD" w:rsidRPr="003A1B2C" w:rsidRDefault="004D28BD" w:rsidP="003A1B2C">
      <w:pPr>
        <w:pStyle w:val="a4"/>
        <w:shd w:val="clear" w:color="auto" w:fill="auto"/>
        <w:spacing w:after="0" w:line="240" w:lineRule="auto"/>
        <w:ind w:left="1980" w:right="1980" w:firstLine="1420"/>
      </w:pPr>
    </w:p>
    <w:p w:rsidR="002B1979" w:rsidRDefault="002B1979" w:rsidP="004D28BD">
      <w:pPr>
        <w:pStyle w:val="a4"/>
        <w:shd w:val="clear" w:color="auto" w:fill="auto"/>
        <w:spacing w:after="0" w:line="240" w:lineRule="auto"/>
        <w:ind w:left="2694" w:firstLine="0"/>
      </w:pPr>
      <w:r w:rsidRPr="003A1B2C">
        <w:t>17. Варианты предоставления Услуги</w:t>
      </w:r>
    </w:p>
    <w:p w:rsidR="004D28BD" w:rsidRPr="003A1B2C" w:rsidRDefault="004D28BD" w:rsidP="003A1B2C">
      <w:pPr>
        <w:pStyle w:val="a4"/>
        <w:shd w:val="clear" w:color="auto" w:fill="auto"/>
        <w:spacing w:after="0" w:line="240" w:lineRule="auto"/>
        <w:ind w:left="310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17.1. Перечень вариантов:</w:t>
      </w:r>
    </w:p>
    <w:p w:rsidR="002B1979" w:rsidRPr="003A1B2C" w:rsidRDefault="002B1979" w:rsidP="003A1B2C">
      <w:pPr>
        <w:pStyle w:val="a4"/>
        <w:numPr>
          <w:ilvl w:val="0"/>
          <w:numId w:val="22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Вариант 1.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Уведомление о планируемом сносе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Категория заявителя - физические лица - граждане Российской Федерации: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их уполномоченных представителей.</w:t>
      </w:r>
    </w:p>
    <w:p w:rsidR="002B1979" w:rsidRPr="003A1B2C" w:rsidRDefault="002B1979" w:rsidP="003A1B2C">
      <w:pPr>
        <w:pStyle w:val="a4"/>
        <w:numPr>
          <w:ilvl w:val="0"/>
          <w:numId w:val="22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Вариант 2.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Уведомление о планируемом сносе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Категория заявителя - физические лица - иностранные граждане: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их уполномоченных представителей.</w:t>
      </w:r>
    </w:p>
    <w:p w:rsidR="002B1979" w:rsidRPr="003A1B2C" w:rsidRDefault="002B1979" w:rsidP="003A1B2C">
      <w:pPr>
        <w:pStyle w:val="a4"/>
        <w:numPr>
          <w:ilvl w:val="0"/>
          <w:numId w:val="22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Вариант 3.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Уведомление о планируемом сносе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Категория заявителя - физические лица - лица без гражданства: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их уполномоченных представителей.</w:t>
      </w:r>
    </w:p>
    <w:p w:rsidR="002B1979" w:rsidRPr="003A1B2C" w:rsidRDefault="002B1979" w:rsidP="003A1B2C">
      <w:pPr>
        <w:pStyle w:val="a4"/>
        <w:numPr>
          <w:ilvl w:val="0"/>
          <w:numId w:val="22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Вариант 4.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Уведомление о планируемом сносе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Категория заявителя - юридические лица: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их уполномоченных представителей.</w:t>
      </w:r>
    </w:p>
    <w:p w:rsidR="002B1979" w:rsidRPr="003A1B2C" w:rsidRDefault="002B1979" w:rsidP="003A1B2C">
      <w:pPr>
        <w:pStyle w:val="a4"/>
        <w:numPr>
          <w:ilvl w:val="0"/>
          <w:numId w:val="22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Вариант 5.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Уведомление о завершении сноса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Категория заявителя - физические лица - граждане Российской Федерации: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их уполномоченных представителей.</w:t>
      </w:r>
    </w:p>
    <w:p w:rsidR="002B1979" w:rsidRPr="003A1B2C" w:rsidRDefault="002B1979" w:rsidP="003A1B2C">
      <w:pPr>
        <w:pStyle w:val="a4"/>
        <w:numPr>
          <w:ilvl w:val="0"/>
          <w:numId w:val="22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Вариант 6.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Уведомление о завершении сноса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Категория заявителя - физические лица - иностранные граждане: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их уполномоченных представителей.</w:t>
      </w:r>
    </w:p>
    <w:p w:rsidR="002B1979" w:rsidRPr="003A1B2C" w:rsidRDefault="002B1979" w:rsidP="003A1B2C">
      <w:pPr>
        <w:pStyle w:val="a4"/>
        <w:numPr>
          <w:ilvl w:val="0"/>
          <w:numId w:val="22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Вариант 7.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Уведомление о завершении сноса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 xml:space="preserve">Категория заявителя - физические лица - лица без гражданства: заявители (застройщики, технические заказчики), обратившиеся в целях направления </w:t>
      </w:r>
      <w:r w:rsidRPr="003A1B2C">
        <w:lastRenderedPageBreak/>
        <w:t>уведомления о завершении сноса объекта капитального строительства, включая их уполномоченных представителей.</w:t>
      </w:r>
    </w:p>
    <w:p w:rsidR="002B1979" w:rsidRPr="003A1B2C" w:rsidRDefault="002B1979" w:rsidP="003A1B2C">
      <w:pPr>
        <w:pStyle w:val="a4"/>
        <w:numPr>
          <w:ilvl w:val="0"/>
          <w:numId w:val="22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Вариант 8.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Уведомление о завершении сноса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Категория заявителя - юридические лица: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их уполномоченных представителей.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17.2. Порядок исправления допущенных опечаток и ошибок в выданных в результате предоставления Услуги документах.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17.2.1. Заявитель при обнаружении допущенных опечаток и ошибок в выданных в результате предоставления Услуги документах обращается в Администрацию посредством почтового отправления, электронной почты, личного обращения в Администрацию с заявлением о необходимости исправления опечаток и ошибок, составленным в свободной форме, в котором содержится указание на их описание.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Администрация регистрирует указанное заявление в срок, не позднее следующего рабочего дня со дня его поступления, рассматривает вопрос о необходимости внесения изменений в выданные в результате предоставления Услуги документ</w:t>
      </w:r>
      <w:r w:rsidR="00A35029">
        <w:t>ы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Администрация обеспечивает устранение допущенных опечаток и ошибок в выданных в результате предоставления Услуги документах и направляет заявителю уведомление об их исправлении либо результат предоставления Услуги при личном обращении в Администрацию, по электронной почте, почтовым отправлением в срок, не превышающий 3 рабочих дня со дня регистрации заявления о необходимости исправления опечаток и ошибок.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Администрация в случае отсутствия оснований для удовлетворения заявления о необходимости исправления опечаток и ошибок направляет заявителю мотивированное уведомление об отказе в удовлетворении данного заявления посредством при личном обращении в Администрацию, по электронной почте, почтовым отправлением в зависимости от способа обращения заявителя за исправлением допущенных опечаток и ошибок в срок, не превышающий 1 рабочий день со дня регистрации такого заявления.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17.2.2.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 результат предоставления Услуги при личном обращении в Администрацию, по электронной почте, почтовым отправлением в срок, не превышающий 3 рабочих дня со дня обнаружения таких опечаток и ошибок.</w:t>
      </w:r>
    </w:p>
    <w:p w:rsidR="002B1979" w:rsidRPr="00A35029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  <w:rPr>
          <w:spacing w:val="-4"/>
        </w:rPr>
      </w:pPr>
      <w:r w:rsidRPr="003A1B2C">
        <w:t xml:space="preserve">17.3. </w:t>
      </w:r>
      <w:r w:rsidRPr="00A35029">
        <w:rPr>
          <w:spacing w:val="-4"/>
        </w:rPr>
        <w:t xml:space="preserve">Выдача дубликата </w:t>
      </w:r>
      <w:r w:rsidR="00A35029" w:rsidRPr="00A35029">
        <w:rPr>
          <w:spacing w:val="-4"/>
        </w:rPr>
        <w:t xml:space="preserve">результата предоставления Услуги </w:t>
      </w:r>
      <w:r w:rsidRPr="00A35029">
        <w:rPr>
          <w:spacing w:val="-4"/>
        </w:rPr>
        <w:t>не предусмотрена.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1040" w:firstLine="0"/>
      </w:pPr>
      <w:r w:rsidRPr="003A1B2C">
        <w:t>18. Описание административной процедуры профилирования заявителя</w:t>
      </w:r>
    </w:p>
    <w:p w:rsidR="002B1979" w:rsidRPr="003A1B2C" w:rsidRDefault="002B1979" w:rsidP="003A1B2C">
      <w:pPr>
        <w:pStyle w:val="a4"/>
        <w:numPr>
          <w:ilvl w:val="0"/>
          <w:numId w:val="23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20"/>
        <w:jc w:val="both"/>
      </w:pPr>
      <w:r w:rsidRPr="003A1B2C">
        <w:t xml:space="preserve">Вариант определяется путем профилирования заявителя в соответствии с Приложением 6 к </w:t>
      </w:r>
      <w:r w:rsidR="00A35029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23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20"/>
        <w:jc w:val="both"/>
      </w:pPr>
      <w:r w:rsidRPr="003A1B2C">
        <w:t xml:space="preserve">Профилирование заявителя осуществляется посредством РПГУ, опроса в Администрации, МФЦ (в зависимости от способов подачи запроса, установленных </w:t>
      </w:r>
      <w:r w:rsidR="00A35029">
        <w:t>Регламентом</w:t>
      </w:r>
      <w:r w:rsidRPr="003A1B2C">
        <w:t>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 xml:space="preserve">18.3. По результатам профилирования заявителя определяется полный перечень комбинаций признаков в соответствии с </w:t>
      </w:r>
      <w:r w:rsidR="00A35029">
        <w:t>Регламентом</w:t>
      </w:r>
      <w:r w:rsidRPr="003A1B2C">
        <w:t>, каждая из которых соответствует одному варианту.</w:t>
      </w:r>
    </w:p>
    <w:p w:rsidR="000C52F6" w:rsidRDefault="000C52F6" w:rsidP="003A1B2C">
      <w:pPr>
        <w:pStyle w:val="a4"/>
        <w:shd w:val="clear" w:color="auto" w:fill="auto"/>
        <w:spacing w:after="0" w:line="240" w:lineRule="auto"/>
        <w:ind w:left="390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3900" w:firstLine="0"/>
      </w:pPr>
      <w:r w:rsidRPr="003A1B2C">
        <w:t>19. Описание вариантов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left="390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19.1. Для вариантов 1, 2, 3 пункта 17.1 </w:t>
      </w:r>
      <w:r w:rsidR="00A35029">
        <w:t>Регламента</w:t>
      </w:r>
      <w:r w:rsidRPr="003A1B2C">
        <w:t>:</w:t>
      </w:r>
    </w:p>
    <w:p w:rsidR="002B1979" w:rsidRPr="003A1B2C" w:rsidRDefault="002B1979" w:rsidP="003A1B2C">
      <w:pPr>
        <w:pStyle w:val="a4"/>
        <w:numPr>
          <w:ilvl w:val="0"/>
          <w:numId w:val="24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Результатом предоставления Услуги является: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документ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</w:t>
      </w:r>
      <w:r w:rsidR="00A35029">
        <w:t>Регламенту</w:t>
      </w:r>
      <w:r w:rsidR="000C52F6">
        <w:t>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решение</w:t>
      </w:r>
      <w:proofErr w:type="gramEnd"/>
      <w:r w:rsidRPr="003A1B2C">
        <w:t xml:space="preserve"> об отказе в предоставлении Услуги в виде документа, который оформляется в соответствии с Приложением 2 к </w:t>
      </w:r>
      <w:r w:rsidR="00A35029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24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>Срок предоставления Услуги составляет 4 рабочих дня со дня регистрации запроса в Администрации.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Максимальный срок предоставления муниципальной услуги не превышает 4 (четырёх) рабочих дней со дня регистрации запроса, с учетом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2B1979" w:rsidRPr="003A1B2C" w:rsidRDefault="002B1979" w:rsidP="003A1B2C">
      <w:pPr>
        <w:pStyle w:val="a4"/>
        <w:numPr>
          <w:ilvl w:val="0"/>
          <w:numId w:val="24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документов, необходимых для предоставления Услуги, которые заявитель должен представить самостоятельно в дополнение к документам, указанным в пункте 8.1 </w:t>
      </w:r>
      <w:r w:rsidR="00A35029">
        <w:t>Регламента</w:t>
      </w:r>
      <w:r w:rsidRPr="003A1B2C">
        <w:t>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19.1.3.1. Согласие всех правообладателей объекта капитального строительства на снос (в случае, если у заявленного в запросе объекта капитального строительства более одного правообладателя): удостоверенное в установленном законодательством Российской Федерации порядке согласие всех правообладателей объекта капитального строительства на снос.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документ).</w:t>
      </w:r>
    </w:p>
    <w:p w:rsidR="002B1979" w:rsidRPr="003A1B2C" w:rsidRDefault="002B1979" w:rsidP="003A1B2C">
      <w:pPr>
        <w:pStyle w:val="a4"/>
        <w:numPr>
          <w:ilvl w:val="0"/>
          <w:numId w:val="25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00"/>
        <w:jc w:val="both"/>
      </w:pPr>
      <w:r w:rsidRPr="003A1B2C">
        <w:t>Результаты и материалы обследования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lastRenderedPageBreak/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numPr>
          <w:ilvl w:val="0"/>
          <w:numId w:val="25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00"/>
        <w:jc w:val="both"/>
      </w:pPr>
      <w:r w:rsidRPr="003A1B2C">
        <w:t>Проект организации работ по сносу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numPr>
          <w:ilvl w:val="0"/>
          <w:numId w:val="25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договор дарения.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numPr>
          <w:ilvl w:val="0"/>
          <w:numId w:val="25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договор купли-продажи.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ВИС.</w:t>
      </w:r>
    </w:p>
    <w:p w:rsidR="002B1979" w:rsidRPr="003A1B2C" w:rsidRDefault="002B1979" w:rsidP="003A1B2C">
      <w:pPr>
        <w:pStyle w:val="a4"/>
        <w:numPr>
          <w:ilvl w:val="0"/>
          <w:numId w:val="25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решение суда.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</w:pPr>
      <w:r w:rsidRPr="003A1B2C">
        <w:t>19.1.3.7. 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свидетельство о праве на наследство. 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19.1.4. 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в дополнение к документам, указанным в пункте 8.2 </w:t>
      </w:r>
      <w:r w:rsidR="00A35029">
        <w:t>Регламента</w:t>
      </w:r>
      <w:r w:rsidRPr="003A1B2C">
        <w:t>:</w:t>
      </w:r>
    </w:p>
    <w:p w:rsidR="000C52F6" w:rsidRDefault="002B1979" w:rsidP="00A35029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19.1.4.1. Решение органа местного самоуправления о сносе объекта</w:t>
      </w:r>
      <w:r w:rsidR="00A35029">
        <w:t xml:space="preserve"> к</w:t>
      </w:r>
      <w:r w:rsidRPr="003A1B2C">
        <w:t xml:space="preserve">апитального строительства. 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720" w:right="1100" w:firstLine="0"/>
      </w:pPr>
      <w:r w:rsidRPr="003A1B2C">
        <w:t>19.1.4.2. Решение суда о сносе объекта капитального строительства. 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numPr>
          <w:ilvl w:val="0"/>
          <w:numId w:val="26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приеме документов для предоставления Услуги в дополнение к основаниям, указанным в пункте 9.1 </w:t>
      </w:r>
      <w:r w:rsidR="00567E1C">
        <w:t>Регламента</w:t>
      </w:r>
      <w:r w:rsidRPr="003A1B2C">
        <w:t>, отсутствует.</w:t>
      </w:r>
    </w:p>
    <w:p w:rsidR="002B1979" w:rsidRPr="003A1B2C" w:rsidRDefault="002B1979" w:rsidP="003A1B2C">
      <w:pPr>
        <w:pStyle w:val="a4"/>
        <w:numPr>
          <w:ilvl w:val="0"/>
          <w:numId w:val="26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предоставлении Услуги в дополнение к основаниям, указанным в пункте 10.2.1 </w:t>
      </w:r>
      <w:r w:rsidR="00454E32">
        <w:t>Регламента</w:t>
      </w:r>
      <w:r w:rsidRPr="003A1B2C">
        <w:t>, отсутствует.</w:t>
      </w:r>
    </w:p>
    <w:p w:rsidR="002B1979" w:rsidRPr="003A1B2C" w:rsidRDefault="002B1979" w:rsidP="003A1B2C">
      <w:pPr>
        <w:pStyle w:val="a4"/>
        <w:numPr>
          <w:ilvl w:val="0"/>
          <w:numId w:val="26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Перечень административных процедур (действий) предоставления Услуги: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прием</w:t>
      </w:r>
      <w:proofErr w:type="gramEnd"/>
      <w:r w:rsidRPr="003A1B2C">
        <w:t xml:space="preserve"> запроса и документов и (или) информации, необходимых для предоставления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межведомственное</w:t>
      </w:r>
      <w:proofErr w:type="gramEnd"/>
      <w:r w:rsidRPr="003A1B2C">
        <w:t xml:space="preserve"> информационное взаимодействие;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принятие</w:t>
      </w:r>
      <w:proofErr w:type="gramEnd"/>
      <w:r w:rsidRPr="003A1B2C">
        <w:t xml:space="preserve"> решения о предоставлении (об отказе в предоставлении)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предоставление</w:t>
      </w:r>
      <w:proofErr w:type="gramEnd"/>
      <w:r w:rsidRPr="003A1B2C">
        <w:t xml:space="preserve"> результата предоставления Услуги.</w:t>
      </w:r>
    </w:p>
    <w:p w:rsidR="002B1979" w:rsidRPr="003A1B2C" w:rsidRDefault="002B1979" w:rsidP="003A1B2C">
      <w:pPr>
        <w:pStyle w:val="a4"/>
        <w:numPr>
          <w:ilvl w:val="0"/>
          <w:numId w:val="26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Состав административных процедур (действий) предоставления Услуги в соответствии с данным вариантом: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19.1.8.1. Прием запроса и документов и (или) информации,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МФЦ,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не позднее следующего дня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</w:t>
      </w:r>
      <w:r w:rsidR="00454E32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К запросу прилагаются документы, указанные в пункте 8.1 </w:t>
      </w:r>
      <w:r w:rsidR="00454E32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Запрос оформляется в соответствии с Приложением № 4 к </w:t>
      </w:r>
      <w:r w:rsidR="00454E32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Запрос может быть подан заявителем (представителем заявителя) следующими способами:</w:t>
      </w:r>
    </w:p>
    <w:p w:rsidR="002B1979" w:rsidRPr="003A1B2C" w:rsidRDefault="002B1979" w:rsidP="003A1B2C">
      <w:pPr>
        <w:pStyle w:val="a4"/>
        <w:numPr>
          <w:ilvl w:val="0"/>
          <w:numId w:val="27"/>
        </w:numPr>
        <w:shd w:val="clear" w:color="auto" w:fill="auto"/>
        <w:tabs>
          <w:tab w:val="left" w:pos="894"/>
        </w:tabs>
        <w:spacing w:after="0" w:line="240" w:lineRule="auto"/>
        <w:ind w:lef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РПГУ;</w:t>
      </w:r>
    </w:p>
    <w:p w:rsidR="002B1979" w:rsidRPr="003A1B2C" w:rsidRDefault="002B1979" w:rsidP="003A1B2C">
      <w:pPr>
        <w:pStyle w:val="a4"/>
        <w:numPr>
          <w:ilvl w:val="0"/>
          <w:numId w:val="27"/>
        </w:numPr>
        <w:shd w:val="clear" w:color="auto" w:fill="auto"/>
        <w:tabs>
          <w:tab w:val="left" w:pos="975"/>
        </w:tabs>
        <w:spacing w:after="0" w:line="240" w:lineRule="auto"/>
        <w:ind w:left="20"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любой МФЦ 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(для юридических лиц);</w:t>
      </w:r>
    </w:p>
    <w:p w:rsidR="002B1979" w:rsidRPr="003A1B2C" w:rsidRDefault="002B1979" w:rsidP="003A1B2C">
      <w:pPr>
        <w:pStyle w:val="a4"/>
        <w:numPr>
          <w:ilvl w:val="0"/>
          <w:numId w:val="27"/>
        </w:numPr>
        <w:shd w:val="clear" w:color="auto" w:fill="auto"/>
        <w:tabs>
          <w:tab w:val="left" w:pos="894"/>
        </w:tabs>
        <w:spacing w:after="0" w:line="240" w:lineRule="auto"/>
        <w:ind w:lef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Администрацию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 посредством РПГУ заявитель авторизуется на РПГУ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подтвержденной учетной записи в ЕСИА. 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также может установить личность заявителя (представитель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служащий,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Администрации, МФЦ проверяют запрос на предмет наличия оснований для отказа в приеме документов, необходимых для предоставления Услуги, предусмотренных подразделом 9 </w:t>
      </w:r>
      <w:r w:rsidR="00454E32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При наличии таких оснований должностное лицо, муниципальный служащий, работник Администрации, МФЦ формирует решение об отказе в </w:t>
      </w:r>
      <w:r w:rsidRPr="003A1B2C">
        <w:lastRenderedPageBreak/>
        <w:t xml:space="preserve">приеме документов, необходимых для предоставления Услуги, по форме согласно Приложению 5 к </w:t>
      </w:r>
      <w:r w:rsidR="00454E32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направляется заявителю в Личный кабинет на РПГУ/ по электронной почте/ почтовым отправлением/ выдается заявителю (представителю заявителя) лично в Администрации, МФЦ в срок не позднее 30 минут с момента получения от него запроса и прилагаемых к нему документов в зависимости от способа подачи заявителем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19.1.8.2. Межведомственное информационное взаимодействие.</w:t>
      </w:r>
    </w:p>
    <w:p w:rsidR="002B1979" w:rsidRPr="003A1B2C" w:rsidRDefault="002B1979" w:rsidP="003A1B2C">
      <w:pPr>
        <w:pStyle w:val="a4"/>
        <w:numPr>
          <w:ilvl w:val="1"/>
          <w:numId w:val="27"/>
        </w:numPr>
        <w:shd w:val="clear" w:color="auto" w:fill="auto"/>
        <w:tabs>
          <w:tab w:val="left" w:pos="1038"/>
        </w:tabs>
        <w:spacing w:after="0" w:line="240" w:lineRule="auto"/>
        <w:ind w:left="20" w:right="20" w:firstLine="720"/>
        <w:jc w:val="both"/>
      </w:pPr>
      <w:r w:rsidRPr="003A1B2C"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Межведомственные информационные запросы направляются в: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Администрация организует между входящими в ее состав структурными подразделениями обмен сведениями, необходимыми для предоставления Услуги и находящимися в ее распоряжении, в том числе в электронной форме. При этом в рамках такого обмена направляются следующие сведения:</w:t>
      </w:r>
    </w:p>
    <w:p w:rsidR="002B1979" w:rsidRPr="003A1B2C" w:rsidRDefault="002B1979" w:rsidP="00454E32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о</w:t>
      </w:r>
      <w:proofErr w:type="gramEnd"/>
      <w:r w:rsidRPr="003A1B2C">
        <w:t xml:space="preserve"> принятии Администрацией решения о сносе объекта капитального строительства;</w:t>
      </w:r>
    </w:p>
    <w:p w:rsidR="002B1979" w:rsidRPr="003A1B2C" w:rsidRDefault="002B1979" w:rsidP="00454E32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решение</w:t>
      </w:r>
      <w:proofErr w:type="gramEnd"/>
      <w:r w:rsidRPr="003A1B2C">
        <w:t xml:space="preserve"> суда о сносе объекта капитального строительства (в случае обращения заявителей, осуществляющих работы по сносу объекта капитального строительства по решению суда).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numPr>
          <w:ilvl w:val="0"/>
          <w:numId w:val="28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r w:rsidRPr="003A1B2C">
        <w:t>Контроль предоставления результата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3 (три) рабочих дня.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поступление ответа на межведомственный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19.1.8.3. Принятие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</w:t>
      </w:r>
      <w:r w:rsidR="00454E32">
        <w:t>Регламентом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</w:t>
      </w:r>
      <w:r w:rsidR="00454E32">
        <w:t>Регламентом</w:t>
      </w:r>
      <w:r w:rsidRPr="003A1B2C">
        <w:t xml:space="preserve">, определяет возможность предоставления Услуги и формирует в ВИС проект решения о предоставлении Услуги по форме согласно Приложению 1 к </w:t>
      </w:r>
      <w:r w:rsidR="00454E32">
        <w:t>Регламенту</w:t>
      </w:r>
      <w:r w:rsidRPr="003A1B2C">
        <w:t xml:space="preserve"> или об отказе в ее предоставлении по форме согласно Приложению 2 к </w:t>
      </w:r>
      <w:r w:rsidR="00454E32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lastRenderedPageBreak/>
        <w:t>Результат фиксируется в виде проекта решения о предоставлении Услуги или об отказе в ее предоставлении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2) Рассмотрение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Срок выполнения административного действия (процедуры) в день подготовки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Критерием принятия решения является соответствие проекта решения требованиям законодательства Российской Федерации, в том числе </w:t>
      </w:r>
      <w:r w:rsidR="0013047A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</w:t>
      </w:r>
      <w:r w:rsidR="0013047A">
        <w:t>Регламента</w:t>
      </w:r>
      <w:r w:rsidRPr="003A1B2C">
        <w:t>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Решение о предоставлении (об отказе в предоставлении) Услуги принимается в срок не более 4 (четырех) рабочих дней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 в виде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19.1.8.4. Предоставление результата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1) Выдача (направление) результата предоставления Услуги заявителю (представителю заявителя) посредством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567E1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ВИС, на РПГУ, Модуле МФЦ ЕИС ОУ (при получении результата предоставления Услуги в МФЦ).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Выдача (направление) результата предоставления Услуги заявителю (представителю заявителя) в МФЦ, в Администрации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13047A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МФЦ: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ВИС, Модуле МФЦ ЕИС ОУ.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Администрации: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 (в зависимости от способа подачи заявителем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19.2. Для варианта 4 пункта 17.1 </w:t>
      </w:r>
      <w:r w:rsidR="0013047A">
        <w:t>Регламента</w:t>
      </w:r>
      <w:r w:rsidRPr="003A1B2C">
        <w:t>:</w:t>
      </w:r>
    </w:p>
    <w:p w:rsidR="002B1979" w:rsidRPr="003A1B2C" w:rsidRDefault="002B1979" w:rsidP="003A1B2C">
      <w:pPr>
        <w:pStyle w:val="a4"/>
        <w:numPr>
          <w:ilvl w:val="0"/>
          <w:numId w:val="29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Результатом предоставления Услуги является: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документ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</w:t>
      </w:r>
      <w:r w:rsidR="0013047A">
        <w:t>Регламенту</w:t>
      </w:r>
      <w:r w:rsidR="000C52F6">
        <w:t>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решение</w:t>
      </w:r>
      <w:proofErr w:type="gramEnd"/>
      <w:r w:rsidRPr="003A1B2C">
        <w:t xml:space="preserve"> об отказе в предоставлении Услуги в виде документа, который оформляется в соответствии с Приложением 2 к </w:t>
      </w:r>
      <w:r w:rsidR="0013047A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29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>Срок предоставления Услуги составляет 4 рабочих дня со дня регистрации запроса в Администрации.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Максимальный срок предоставления муниципальной услуги не превышает 4 (четырёх) рабочих дней со дня регистрации запроса, с учетом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2B1979" w:rsidRPr="003A1B2C" w:rsidRDefault="002B1979" w:rsidP="003A1B2C">
      <w:pPr>
        <w:pStyle w:val="a4"/>
        <w:numPr>
          <w:ilvl w:val="0"/>
          <w:numId w:val="29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lastRenderedPageBreak/>
        <w:t xml:space="preserve">Исчерпывающий перечень документов, необходимых для предоставления Услуги, которые заявитель должен представить самостоятельно в дополнение к документам, указанным в пункте 8.1 </w:t>
      </w:r>
      <w:r w:rsidR="0013047A">
        <w:t>Регламента</w:t>
      </w:r>
      <w:r w:rsidRPr="003A1B2C">
        <w:t>:</w:t>
      </w:r>
    </w:p>
    <w:p w:rsidR="002B1979" w:rsidRPr="003A1B2C" w:rsidRDefault="002B1979" w:rsidP="003A1B2C">
      <w:pPr>
        <w:pStyle w:val="a4"/>
        <w:numPr>
          <w:ilvl w:val="0"/>
          <w:numId w:val="30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 w:rsidRPr="003A1B2C">
        <w:t>Нотариально удостоверенный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numPr>
          <w:ilvl w:val="0"/>
          <w:numId w:val="30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>Согласие всех правообладателей объекта капитального строительства на снос (в случае, если у заявленного в запросе объекта капитального строительства более одного правообладателя): удостоверенное в установленном законодательством Российской Федерации порядке согласие всех правообладателей объекта капитального строительства на снос.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документ).</w:t>
      </w:r>
    </w:p>
    <w:p w:rsidR="002B1979" w:rsidRPr="003A1B2C" w:rsidRDefault="002B1979" w:rsidP="003A1B2C">
      <w:pPr>
        <w:pStyle w:val="a4"/>
        <w:numPr>
          <w:ilvl w:val="0"/>
          <w:numId w:val="30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 w:rsidRPr="003A1B2C">
        <w:t>Результаты и материалы обследования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numPr>
          <w:ilvl w:val="0"/>
          <w:numId w:val="30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 w:rsidRPr="003A1B2C">
        <w:t>Проект организации работ по сносу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numPr>
          <w:ilvl w:val="0"/>
          <w:numId w:val="30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договор дарения.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numPr>
          <w:ilvl w:val="0"/>
          <w:numId w:val="30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Едином государственном реестре недвижимости (далее - ЕГРН)): договор купли-продажи.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ВИС.</w:t>
      </w:r>
    </w:p>
    <w:p w:rsidR="002B1979" w:rsidRPr="003A1B2C" w:rsidRDefault="002B1979" w:rsidP="003A1B2C">
      <w:pPr>
        <w:pStyle w:val="a4"/>
        <w:numPr>
          <w:ilvl w:val="0"/>
          <w:numId w:val="30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решение суда.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0C52F6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</w:pPr>
      <w:r w:rsidRPr="003A1B2C">
        <w:t>19.2.3.8. 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 xml:space="preserve">) документы на объекты недвижимого имущества (в случае отсутствия сведений о правах в ЕГРН): свидетельство о праве на наследство. 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19.2.4. 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в дополнение к документам, указанным в пункте 8.2 </w:t>
      </w:r>
      <w:r w:rsidR="00180724">
        <w:t>Регламента</w:t>
      </w:r>
      <w:r w:rsidRPr="003A1B2C">
        <w:t>:</w:t>
      </w:r>
    </w:p>
    <w:p w:rsidR="002B1979" w:rsidRPr="003A1B2C" w:rsidRDefault="002B1979" w:rsidP="003A1B2C">
      <w:pPr>
        <w:pStyle w:val="a4"/>
        <w:numPr>
          <w:ilvl w:val="0"/>
          <w:numId w:val="31"/>
        </w:numPr>
        <w:shd w:val="clear" w:color="auto" w:fill="auto"/>
        <w:tabs>
          <w:tab w:val="left" w:pos="1974"/>
        </w:tabs>
        <w:spacing w:after="0" w:line="240" w:lineRule="auto"/>
        <w:ind w:left="20" w:right="20" w:firstLine="720"/>
        <w:jc w:val="both"/>
      </w:pPr>
      <w:r w:rsidRPr="003A1B2C">
        <w:t>Решение органа местного самоуправления о сносе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numPr>
          <w:ilvl w:val="0"/>
          <w:numId w:val="31"/>
        </w:numPr>
        <w:shd w:val="clear" w:color="auto" w:fill="auto"/>
        <w:tabs>
          <w:tab w:val="left" w:pos="1825"/>
        </w:tabs>
        <w:spacing w:after="0" w:line="240" w:lineRule="auto"/>
        <w:ind w:left="20" w:right="20" w:firstLine="720"/>
        <w:jc w:val="both"/>
      </w:pPr>
      <w:r w:rsidRPr="003A1B2C">
        <w:t>Разрешение на перемещение отходов строительства, сноса зданий и сооружений, в том числе грунтов, выданное Министерством экологии и природопользования Московской области, в случае сноса зданий и сооружений,</w:t>
      </w:r>
    </w:p>
    <w:p w:rsidR="000C52F6" w:rsidRDefault="002B1979" w:rsidP="003A1B2C">
      <w:pPr>
        <w:pStyle w:val="a4"/>
        <w:shd w:val="clear" w:color="auto" w:fill="auto"/>
        <w:spacing w:after="0" w:line="240" w:lineRule="auto"/>
        <w:ind w:left="20" w:right="20" w:firstLine="0"/>
      </w:pPr>
      <w:proofErr w:type="gramStart"/>
      <w:r w:rsidRPr="003A1B2C">
        <w:t>в</w:t>
      </w:r>
      <w:proofErr w:type="gramEnd"/>
      <w:r w:rsidRPr="003A1B2C">
        <w:t xml:space="preserve"> результате которого образуется более 50 м3 отходов сноса (далее -разрешение на перемещение </w:t>
      </w:r>
      <w:proofErr w:type="spellStart"/>
      <w:r w:rsidRPr="003A1B2C">
        <w:t>ОССиГ</w:t>
      </w:r>
      <w:proofErr w:type="spellEnd"/>
      <w:r w:rsidRPr="003A1B2C">
        <w:t xml:space="preserve">). 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0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документ).</w:t>
      </w:r>
    </w:p>
    <w:p w:rsidR="002B1979" w:rsidRPr="003A1B2C" w:rsidRDefault="002B1979" w:rsidP="003A1B2C">
      <w:pPr>
        <w:pStyle w:val="a4"/>
        <w:numPr>
          <w:ilvl w:val="0"/>
          <w:numId w:val="31"/>
        </w:numPr>
        <w:shd w:val="clear" w:color="auto" w:fill="auto"/>
        <w:tabs>
          <w:tab w:val="left" w:pos="1766"/>
        </w:tabs>
        <w:spacing w:after="0" w:line="240" w:lineRule="auto"/>
        <w:ind w:left="720" w:right="320" w:firstLine="0"/>
      </w:pPr>
      <w:r w:rsidRPr="003A1B2C">
        <w:t>Выписка из Единого государственного реестра юридических лиц. 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ВИС.</w:t>
      </w:r>
    </w:p>
    <w:p w:rsidR="002B1979" w:rsidRPr="003A1B2C" w:rsidRDefault="002B1979" w:rsidP="000C52F6">
      <w:pPr>
        <w:pStyle w:val="a4"/>
        <w:numPr>
          <w:ilvl w:val="0"/>
          <w:numId w:val="31"/>
        </w:numPr>
        <w:shd w:val="clear" w:color="auto" w:fill="auto"/>
        <w:tabs>
          <w:tab w:val="left" w:pos="1766"/>
        </w:tabs>
        <w:spacing w:after="0" w:line="240" w:lineRule="auto"/>
        <w:ind w:left="720" w:right="708" w:firstLine="0"/>
      </w:pPr>
      <w:r w:rsidRPr="003A1B2C">
        <w:t xml:space="preserve">Решение суда о сносе объекта капитального </w:t>
      </w:r>
      <w:r w:rsidR="000C52F6">
        <w:t>с</w:t>
      </w:r>
      <w:r w:rsidRPr="003A1B2C">
        <w:t>троительства. 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numPr>
          <w:ilvl w:val="0"/>
          <w:numId w:val="32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отказа в приеме документов, необходимых для предоставления Услуги в дополнение к основаниям, указанным в пункте 9.1 </w:t>
      </w:r>
      <w:r w:rsidR="0013047A">
        <w:t>Регламента</w:t>
      </w:r>
      <w:r w:rsidRPr="003A1B2C">
        <w:t>, отсутствует.</w:t>
      </w:r>
    </w:p>
    <w:p w:rsidR="002B1979" w:rsidRPr="003A1B2C" w:rsidRDefault="002B1979" w:rsidP="003A1B2C">
      <w:pPr>
        <w:pStyle w:val="a4"/>
        <w:numPr>
          <w:ilvl w:val="0"/>
          <w:numId w:val="32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предоставлении Услуги в дополнение к основаниям, указанным в пункте 10.2.1 </w:t>
      </w:r>
      <w:r w:rsidR="0013047A">
        <w:t>Регламента</w:t>
      </w:r>
      <w:r w:rsidRPr="003A1B2C">
        <w:t>, отсутствует.</w:t>
      </w:r>
    </w:p>
    <w:p w:rsidR="002B1979" w:rsidRPr="003A1B2C" w:rsidRDefault="002B1979" w:rsidP="003A1B2C">
      <w:pPr>
        <w:pStyle w:val="a4"/>
        <w:numPr>
          <w:ilvl w:val="0"/>
          <w:numId w:val="32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Перечень административных процедур (действий) предоставления Услуги: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прием</w:t>
      </w:r>
      <w:proofErr w:type="gramEnd"/>
      <w:r w:rsidRPr="003A1B2C">
        <w:t xml:space="preserve"> запроса и документов и (или) информации, необходимых для предоставления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межведомственное</w:t>
      </w:r>
      <w:proofErr w:type="gramEnd"/>
      <w:r w:rsidRPr="003A1B2C">
        <w:t xml:space="preserve"> информационное взаимодействие;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принятие</w:t>
      </w:r>
      <w:proofErr w:type="gramEnd"/>
      <w:r w:rsidRPr="003A1B2C">
        <w:t xml:space="preserve"> решения о предоставлении (об отказе в предоставлении)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предоставление</w:t>
      </w:r>
      <w:proofErr w:type="gramEnd"/>
      <w:r w:rsidRPr="003A1B2C">
        <w:t xml:space="preserve"> результата предоставления Услуги.</w:t>
      </w:r>
    </w:p>
    <w:p w:rsidR="002B1979" w:rsidRPr="003A1B2C" w:rsidRDefault="002B1979" w:rsidP="003A1B2C">
      <w:pPr>
        <w:pStyle w:val="a4"/>
        <w:numPr>
          <w:ilvl w:val="0"/>
          <w:numId w:val="32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Состав административных процедур (действий) предоставления Услуги в соответствии с данным вариантом: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19.2.8.1. Прием запроса и документов и (или) информации,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МФЦ,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не позднее следующего дня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К запросу прилагаются документы, указанные в пункте 8.1 </w:t>
      </w:r>
      <w:r w:rsidR="0013047A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Запрос оформляется в соответствии с </w:t>
      </w:r>
      <w:proofErr w:type="gramStart"/>
      <w:r w:rsidRPr="003A1B2C">
        <w:t>Приложением  4</w:t>
      </w:r>
      <w:proofErr w:type="gramEnd"/>
      <w:r w:rsidRPr="003A1B2C">
        <w:t xml:space="preserve"> к </w:t>
      </w:r>
      <w:r w:rsidR="0013047A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Запрос может быть подан заявителем (представителем заявителя) следующими способами:</w:t>
      </w:r>
    </w:p>
    <w:p w:rsidR="002B1979" w:rsidRPr="003A1B2C" w:rsidRDefault="002B1979" w:rsidP="0013047A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РПГУ;</w:t>
      </w:r>
    </w:p>
    <w:p w:rsidR="002B1979" w:rsidRPr="003A1B2C" w:rsidRDefault="002B1979" w:rsidP="0013047A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любой МФЦ 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(для юридических лиц);</w:t>
      </w:r>
    </w:p>
    <w:p w:rsidR="002B1979" w:rsidRPr="003A1B2C" w:rsidRDefault="002B1979" w:rsidP="0013047A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Администрацию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При подаче запроса посредством РПГУ заявитель авторизуется на РПГУ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подтвержденной учетной записи в ЕСИА. При авторизации посредством подтвержденной учетной записи ЕСИА запрос считается </w:t>
      </w:r>
      <w:r w:rsidRPr="003A1B2C">
        <w:lastRenderedPageBreak/>
        <w:t>подписанным простой электронной подписью заявителя (представителя заявителя, уполномоченного на подписание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Работник МФЦ также может установить личность заявителя (представитель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служащий,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 xml:space="preserve">Должностное лицо, муниципальный служащий, работник Администрации, МФЦ проверяют запрос на предмет наличия оснований для отказа в приеме документов, необходимых для предоставления Услуги, предусмотренных подразделом 9 </w:t>
      </w:r>
      <w:r w:rsidR="0013047A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При наличии таких оснований должностное лицо, муниципальный служащий, работник Администрации, МФЦ формирует решение об отказе в приеме документов, необходимых для предоставления Услуги, по форме согласно Приложению 5 к </w:t>
      </w:r>
      <w:r w:rsidR="0013047A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направляется заявителю в Личный кабинет на РПГУ/ по электронной почте/ почтовым отправлением/ выдается заявителю (представителю заявителя) лично в Администрации, МФЦ в срок не позднее 30 минут с момента получения от него запроса и прилагаемых к нему документов в зависимости от способа подачи заявителем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19.2.8.2. Межведомственное информационное взаимодействие.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Межведомственные информационные запросы направляются в: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Федеральную налоговую службу для получения сведений из ЕГРЮЛ о государственной регистрации заявителя (при обращении заявителя, являющегося юридическим лицом). При этом в данном запросе указываются 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номер налогоплательщика, за исключением случая, если заявителем является иностранное юридическое лицо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Министерство экологии и природопользования Московской области о выдаче разрешения на перемещение </w:t>
      </w:r>
      <w:proofErr w:type="spellStart"/>
      <w:r w:rsidRPr="003A1B2C">
        <w:t>ОССиГ</w:t>
      </w:r>
      <w:proofErr w:type="spellEnd"/>
      <w:r w:rsidRPr="003A1B2C">
        <w:t xml:space="preserve"> (в случае в случае сноса зданий и сооружений, в результате которого образуется более 50 м3 отходов сноса). При этом в данном запросе указываются сведения об адресе (местоположении) объекта, сведения о заявителе (полное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номер налогоплательщика)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Администрация организует между входящими в ее состав структурными подразделениями обмен сведениями, необходимыми для предоставления Услуги и находящимися в ее распоряжении, в том числе в электронной форме. При этом в рамках такого обмена направляются следующие сведения:</w:t>
      </w:r>
    </w:p>
    <w:p w:rsidR="002B1979" w:rsidRPr="003A1B2C" w:rsidRDefault="002B1979" w:rsidP="0013047A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о</w:t>
      </w:r>
      <w:proofErr w:type="gramEnd"/>
      <w:r w:rsidRPr="003A1B2C">
        <w:t xml:space="preserve"> принятии Администрацией решения о сносе объекта капитального строительства;</w:t>
      </w:r>
    </w:p>
    <w:p w:rsidR="002B1979" w:rsidRPr="003A1B2C" w:rsidRDefault="002B1979" w:rsidP="0013047A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решение</w:t>
      </w:r>
      <w:proofErr w:type="gramEnd"/>
      <w:r w:rsidRPr="003A1B2C">
        <w:t xml:space="preserve"> суда о сносе объекта капитального строительства (в случае обращения заявителей, осуществляющих работы по сносу объекта капитального строительства по решению суда).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Контроль предоставления результата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3 (три) рабочих дня.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поступление ответа на межведомственный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19.2.8.3. Принятие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</w:t>
      </w:r>
      <w:r w:rsidR="0013047A">
        <w:t>Регламентом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</w:t>
      </w:r>
      <w:r w:rsidR="0013047A">
        <w:t>Регламентом</w:t>
      </w:r>
      <w:r w:rsidRPr="003A1B2C">
        <w:t xml:space="preserve">, определяет возможность предоставления Услуги и формирует в ВИС проект решения о предоставлении Услуги по форме согласно Приложению 1 к </w:t>
      </w:r>
      <w:r w:rsidR="0013047A">
        <w:t>Регламенту</w:t>
      </w:r>
      <w:r w:rsidRPr="003A1B2C">
        <w:t xml:space="preserve"> или об отказе в ее предоставлении по форме согласно Приложению 2 к </w:t>
      </w:r>
      <w:r w:rsidR="0013047A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Результат фиксируется в виде проекта решения о предоставлении Услуги или об отказе в ее предоставлении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Рассмотрение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подготовки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проекта решения требованиям законодательства Российской Федерации, в том числе </w:t>
      </w:r>
      <w:r w:rsidR="0013047A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</w:t>
      </w:r>
      <w:r w:rsidR="0013047A">
        <w:t>Регламента</w:t>
      </w:r>
      <w:r w:rsidRPr="003A1B2C">
        <w:t>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Решение о предоставлении (об отказе в предоставлении) Услуги принимается в срок не более 4 (четырех) рабочих дней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ВИС в виде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19.2.8.4. Предоставление результата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Выдача (направление) результата предоставления Услуги заявителю (представителю заявителя) посредством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13047A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ВИС, на РПГУ, Модуле МФЦ ЕИС ОУ (при получении результата предоставления Услуги в МФЦ).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Выдача (направление) результата предоставления Услуги заявителю (представителю заявителя) в МФЦ, в Администрации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786BAD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МФЦ: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ВИС, Модуле МФЦ ЕИС ОУ.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Администрации: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 (в зависимости от способа подачи заявителем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19.3. Для вариантов 5, 6, 7 пункта 17.1 </w:t>
      </w:r>
      <w:r w:rsidR="00786BAD">
        <w:t>Регламента</w:t>
      </w:r>
      <w:r w:rsidRPr="003A1B2C">
        <w:t>:</w:t>
      </w:r>
    </w:p>
    <w:p w:rsidR="002B1979" w:rsidRPr="003A1B2C" w:rsidRDefault="002B1979" w:rsidP="003A1B2C">
      <w:pPr>
        <w:pStyle w:val="a4"/>
        <w:numPr>
          <w:ilvl w:val="0"/>
          <w:numId w:val="34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Результатом предоставления Услуги является: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документ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настоящему </w:t>
      </w:r>
      <w:r w:rsidR="00786BAD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решение</w:t>
      </w:r>
      <w:proofErr w:type="gramEnd"/>
      <w:r w:rsidRPr="003A1B2C">
        <w:t xml:space="preserve"> об отказе в предоставлении Услуги в виде документа, который оформляется в соответствии с Приложением 2 к </w:t>
      </w:r>
      <w:r w:rsidR="00786BAD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34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>Срок предоставления Услуги составляет 4 рабочих дня со дня регистрации запроса в Администрации.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Максимальный срок предоставления муниципальной услуги не превышает 4 (четырёх) рабочих дней со дня регистрации запроса, с учетом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2B1979" w:rsidRPr="003A1B2C" w:rsidRDefault="002B1979" w:rsidP="003A1B2C">
      <w:pPr>
        <w:pStyle w:val="a4"/>
        <w:numPr>
          <w:ilvl w:val="0"/>
          <w:numId w:val="34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lastRenderedPageBreak/>
        <w:t xml:space="preserve">Исчерпывающий перечень документов, необходимых для предоставления Услуги, которые заявитель должен представить самостоятельно в дополнение к документам, указанным в пункте 8.1 </w:t>
      </w:r>
      <w:r w:rsidR="00786BAD">
        <w:t>Регламента</w:t>
      </w:r>
      <w:r w:rsidRPr="003A1B2C">
        <w:t>, отсутствует.</w:t>
      </w:r>
    </w:p>
    <w:p w:rsidR="002B1979" w:rsidRPr="003A1B2C" w:rsidRDefault="002B1979" w:rsidP="003A1B2C">
      <w:pPr>
        <w:pStyle w:val="a4"/>
        <w:numPr>
          <w:ilvl w:val="0"/>
          <w:numId w:val="34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в дополнение к документам, указанным в пункте 8.2 </w:t>
      </w:r>
      <w:r w:rsidR="00786BAD">
        <w:t>Регламента</w:t>
      </w:r>
      <w:r w:rsidRPr="003A1B2C">
        <w:t>, отсутствует.</w:t>
      </w:r>
    </w:p>
    <w:p w:rsidR="002B1979" w:rsidRPr="003A1B2C" w:rsidRDefault="002B1979" w:rsidP="003A1B2C">
      <w:pPr>
        <w:pStyle w:val="a4"/>
        <w:numPr>
          <w:ilvl w:val="0"/>
          <w:numId w:val="34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приеме документов, необходимых для предоставления Услуги в дополнение к основаниям, указанным в пункте 9.1 </w:t>
      </w:r>
      <w:r w:rsidR="00786BAD">
        <w:t>Регламента</w:t>
      </w:r>
      <w:r w:rsidRPr="003A1B2C">
        <w:t>, отсутствует.</w:t>
      </w:r>
    </w:p>
    <w:p w:rsidR="002B1979" w:rsidRPr="003A1B2C" w:rsidRDefault="002B1979" w:rsidP="003A1B2C">
      <w:pPr>
        <w:pStyle w:val="a4"/>
        <w:numPr>
          <w:ilvl w:val="0"/>
          <w:numId w:val="34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предоставлении Услуги в дополнение к основаниям, указанным в пункте 10.2.1 </w:t>
      </w:r>
      <w:r w:rsidR="00786BAD">
        <w:t>Регламента</w:t>
      </w:r>
      <w:r w:rsidRPr="003A1B2C">
        <w:t>, отсутствует.</w:t>
      </w:r>
    </w:p>
    <w:p w:rsidR="002B1979" w:rsidRPr="003A1B2C" w:rsidRDefault="002B1979" w:rsidP="003A1B2C">
      <w:pPr>
        <w:pStyle w:val="a4"/>
        <w:numPr>
          <w:ilvl w:val="0"/>
          <w:numId w:val="34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Перечень административных процедур (действий) предоставления Услуги: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прием</w:t>
      </w:r>
      <w:proofErr w:type="gramEnd"/>
      <w:r w:rsidRPr="003A1B2C">
        <w:t xml:space="preserve"> запроса и документов и (или) информации, необходимых для предоставления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межведомственное</w:t>
      </w:r>
      <w:proofErr w:type="gramEnd"/>
      <w:r w:rsidRPr="003A1B2C">
        <w:t xml:space="preserve"> информационное взаимодействие;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принятие</w:t>
      </w:r>
      <w:proofErr w:type="gramEnd"/>
      <w:r w:rsidRPr="003A1B2C">
        <w:t xml:space="preserve"> решения о предоставлении (об отказе в предоставлении)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предоставление</w:t>
      </w:r>
      <w:proofErr w:type="gramEnd"/>
      <w:r w:rsidRPr="003A1B2C">
        <w:t xml:space="preserve"> результата предоставления Услуги.</w:t>
      </w:r>
    </w:p>
    <w:p w:rsidR="002B1979" w:rsidRPr="003A1B2C" w:rsidRDefault="002B1979" w:rsidP="003A1B2C">
      <w:pPr>
        <w:pStyle w:val="a4"/>
        <w:numPr>
          <w:ilvl w:val="0"/>
          <w:numId w:val="34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Состав административных процедур (действий) предоставления Услуги в соответствии с данным вариантом: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19.3.8.1. Прием запроса и документов и (или) информации,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МФЦ,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не позднее следующего дня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</w:t>
      </w:r>
      <w:r w:rsidR="00D55BA5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 xml:space="preserve">К запросу прилагаются документы, указанные в пункте 8.1 </w:t>
      </w:r>
      <w:r w:rsidR="00786BAD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 xml:space="preserve">Запрос оформляется в соответствии с </w:t>
      </w:r>
      <w:proofErr w:type="gramStart"/>
      <w:r w:rsidRPr="003A1B2C">
        <w:t>Приложением  4</w:t>
      </w:r>
      <w:proofErr w:type="gramEnd"/>
      <w:r w:rsidRPr="003A1B2C">
        <w:t xml:space="preserve"> к </w:t>
      </w:r>
      <w:r w:rsidR="00786BAD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Запрос может быть подан заявителем (представителем заявителя) следующими способами:</w:t>
      </w:r>
    </w:p>
    <w:p w:rsidR="002B1979" w:rsidRPr="003A1B2C" w:rsidRDefault="002B1979" w:rsidP="00786BAD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РПГУ;</w:t>
      </w:r>
    </w:p>
    <w:p w:rsidR="002B1979" w:rsidRPr="003A1B2C" w:rsidRDefault="002B1979" w:rsidP="00786BAD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lastRenderedPageBreak/>
        <w:t>в</w:t>
      </w:r>
      <w:proofErr w:type="gramEnd"/>
      <w:r w:rsidRPr="003A1B2C">
        <w:t xml:space="preserve"> любой МФЦ 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(для юридических лиц);</w:t>
      </w:r>
    </w:p>
    <w:p w:rsidR="002B1979" w:rsidRPr="003A1B2C" w:rsidRDefault="002B1979" w:rsidP="00786BAD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Администрацию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При подаче запроса посредством РПГУ заявитель авторизуется на РПГУ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подтвержденной учетной записи в ЕСИА. 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служащий,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Администрации, МФЦ проверяют запрос на предмет наличия оснований для отказа в приеме документов, необходимых для предоставления Услуги, предусмотренных подразделом 9 </w:t>
      </w:r>
      <w:r w:rsidR="00E10B4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При наличии таких оснований должностное лицо, муниципальный служащий, работник Администрации, МФЦ формирует решение об отказе в приеме документов, необходимых для предоставления Услуги, по форме согласно Приложению 4 к </w:t>
      </w:r>
      <w:r w:rsidR="00E10B4C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направляется заявителю в Личный кабинет на РПГУ/ по электронной почте/ почтовым отправлением/ выдается заявителю (представителю заявителя) лично в Администрации, МФЦ в срок не позднее 30 минут с момента получения от него </w:t>
      </w:r>
      <w:r w:rsidRPr="003A1B2C">
        <w:lastRenderedPageBreak/>
        <w:t>запроса и прилагаемых к нему документов в зависимости от способа подачи заявителем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19.3.8.2. Межведомственное информационное взаимодействие.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Межведомственные информационные запросы направляются в: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Контроль предоставления результата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3 (три) рабочих дня со дня направления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организаций, поступление ответа на межведомственный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Результатом административного действия является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19.3.8.3. Принятие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numPr>
          <w:ilvl w:val="0"/>
          <w:numId w:val="36"/>
        </w:numPr>
        <w:shd w:val="clear" w:color="auto" w:fill="auto"/>
        <w:tabs>
          <w:tab w:val="left" w:pos="1038"/>
        </w:tabs>
        <w:spacing w:after="0" w:line="240" w:lineRule="auto"/>
        <w:ind w:left="20" w:right="20" w:firstLine="720"/>
        <w:jc w:val="both"/>
      </w:pPr>
      <w:r w:rsidRPr="003A1B2C"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</w:t>
      </w:r>
      <w:r w:rsidR="00E10B4C">
        <w:t>Регламентом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</w:t>
      </w:r>
      <w:r w:rsidR="00E10B4C">
        <w:t>Регламентом</w:t>
      </w:r>
      <w:r w:rsidRPr="003A1B2C">
        <w:t xml:space="preserve">, определяет возможность предоставления Услуги и формирует в ВИС проект решения о предоставлении Услуги по форме согласно Приложению 1 к </w:t>
      </w:r>
      <w:r w:rsidR="00E10B4C">
        <w:t>Регламенту</w:t>
      </w:r>
      <w:r w:rsidRPr="003A1B2C">
        <w:t xml:space="preserve"> или об отказе в ее предоставлении по форме согласно Приложению 2 к </w:t>
      </w:r>
      <w:r w:rsidR="00E10B4C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виде проекта решения о предоставлении Услуги или об отказе в ее предоставлении в ВИС.</w:t>
      </w:r>
    </w:p>
    <w:p w:rsidR="002B1979" w:rsidRPr="003A1B2C" w:rsidRDefault="002B1979" w:rsidP="003A1B2C">
      <w:pPr>
        <w:pStyle w:val="a4"/>
        <w:numPr>
          <w:ilvl w:val="0"/>
          <w:numId w:val="36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r w:rsidRPr="003A1B2C">
        <w:t>Рассмотрение проекта решения о предоставлении Услуги (об отказе в предоставлении) руководителем Администрации или лицом, уполномоченным на принятие решений.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РГИС.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подготовки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E10B4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</w:t>
      </w:r>
      <w:r w:rsidR="00E10B4C">
        <w:t>Регламента</w:t>
      </w:r>
      <w:r w:rsidRPr="003A1B2C">
        <w:t xml:space="preserve">, полноты и качества предоставления Услуги, а </w:t>
      </w:r>
      <w:r w:rsidRPr="003A1B2C">
        <w:lastRenderedPageBreak/>
        <w:t>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Решение о предоставлении (об отказе в предоставлении) Услуги принимается в срок не более 4 рабочих дней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РГИС в виде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19.3.8.4. Предоставление результата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Выдача (направление) результата предоставления Услуги заявителю (представителю заявителя) посредством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E10B4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ВИС, на РПГУ, Модуле МФЦ ЕИС ОУ (при получении результата предоставления Услуги в МФЦ).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Выдача (направление) результата предоставления Услуги заявителю (представителю заявителя) в МФЦ, в Администрации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E10B4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МФЦ: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ВИС, Модуле МФЦ ЕИС ОУ.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Администрации: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</w:t>
      </w:r>
      <w:r w:rsidRPr="003A1B2C">
        <w:lastRenderedPageBreak/>
        <w:t>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 (в зависимости от способа подачи заявителем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19.4. Для варианта 8 пункта 17.1 </w:t>
      </w:r>
      <w:r w:rsidR="00E10B4C">
        <w:t>Регламента</w:t>
      </w:r>
      <w:r w:rsidRPr="003A1B2C">
        <w:t>:</w:t>
      </w:r>
    </w:p>
    <w:p w:rsidR="002B1979" w:rsidRPr="003A1B2C" w:rsidRDefault="002B1979" w:rsidP="003A1B2C">
      <w:pPr>
        <w:pStyle w:val="a4"/>
        <w:numPr>
          <w:ilvl w:val="0"/>
          <w:numId w:val="37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Результатом предоставления Услуги является: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документ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</w:t>
      </w:r>
      <w:r w:rsidR="00E10B4C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решение</w:t>
      </w:r>
      <w:proofErr w:type="gramEnd"/>
      <w:r w:rsidRPr="003A1B2C">
        <w:t xml:space="preserve"> об отказе в предоставлении Услуги в виде документа, который оформляется в соответствии с Приложением 2 к </w:t>
      </w:r>
      <w:r w:rsidR="00E10B4C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37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>Срок предоставления Услуги составляет 4 рабочих дня со дня регистрации запроса в Администрации.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Максимальный срок предоставления муниципальной услуги не превышает 4 (четырёх) рабочих дней со дня регистрации запроса, с учетом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2B1979" w:rsidRPr="003A1B2C" w:rsidRDefault="002B1979" w:rsidP="003A1B2C">
      <w:pPr>
        <w:pStyle w:val="a4"/>
        <w:numPr>
          <w:ilvl w:val="0"/>
          <w:numId w:val="37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документов, необходимых для предоставления Услуги, которые заявитель должен представить самостоятельно в дополнение к документам, указанным в пункте 8.1 </w:t>
      </w:r>
      <w:r w:rsidR="00E10B4C">
        <w:t>Регламента</w:t>
      </w:r>
      <w:r w:rsidRPr="003A1B2C">
        <w:t>, отсутствует.</w:t>
      </w:r>
    </w:p>
    <w:p w:rsidR="002B1979" w:rsidRPr="003A1B2C" w:rsidRDefault="002B1979" w:rsidP="003A1B2C">
      <w:pPr>
        <w:pStyle w:val="a4"/>
        <w:numPr>
          <w:ilvl w:val="0"/>
          <w:numId w:val="37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в дополнение к документам, указанным в пункте 8.2 </w:t>
      </w:r>
      <w:r w:rsidR="00E10B4C">
        <w:t>Регламента</w:t>
      </w:r>
      <w:r w:rsidRPr="003A1B2C">
        <w:t>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19.4.4.1. Выписка из Единого государственного реестра юридических лиц.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numPr>
          <w:ilvl w:val="0"/>
          <w:numId w:val="37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приеме документов, необходимых для предоставления Услуги, в дополнение к основаниям, указанным в пункте 9.1 </w:t>
      </w:r>
      <w:r w:rsidR="00E10B4C">
        <w:t>Регламента</w:t>
      </w:r>
      <w:r w:rsidRPr="003A1B2C">
        <w:t>, отсутствует.</w:t>
      </w:r>
    </w:p>
    <w:p w:rsidR="002B1979" w:rsidRPr="003A1B2C" w:rsidRDefault="002B1979" w:rsidP="003A1B2C">
      <w:pPr>
        <w:pStyle w:val="a4"/>
        <w:numPr>
          <w:ilvl w:val="0"/>
          <w:numId w:val="37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предоставлении Услуги в дополнение к основаниям, указанным в пункте 10.2.1 </w:t>
      </w:r>
      <w:r w:rsidR="00E10B4C">
        <w:t>Регламента</w:t>
      </w:r>
      <w:r w:rsidRPr="003A1B2C">
        <w:t>, отсутствует.</w:t>
      </w:r>
    </w:p>
    <w:p w:rsidR="002B1979" w:rsidRPr="003A1B2C" w:rsidRDefault="002B1979" w:rsidP="003A1B2C">
      <w:pPr>
        <w:pStyle w:val="a4"/>
        <w:numPr>
          <w:ilvl w:val="0"/>
          <w:numId w:val="37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Перечень административных процедур (действий) предоставления Услуги: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прием</w:t>
      </w:r>
      <w:proofErr w:type="gramEnd"/>
      <w:r w:rsidRPr="003A1B2C">
        <w:t xml:space="preserve"> запроса и документов и (или) информации, необходимых для предоставления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межведомственное</w:t>
      </w:r>
      <w:proofErr w:type="gramEnd"/>
      <w:r w:rsidRPr="003A1B2C">
        <w:t xml:space="preserve"> информационное взаимодействие;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принятие</w:t>
      </w:r>
      <w:proofErr w:type="gramEnd"/>
      <w:r w:rsidRPr="003A1B2C">
        <w:t xml:space="preserve"> решения о предоставлении (об отказе в предоставлении)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предоставление</w:t>
      </w:r>
      <w:proofErr w:type="gramEnd"/>
      <w:r w:rsidRPr="003A1B2C">
        <w:t xml:space="preserve"> результата предоставления Услуги.</w:t>
      </w:r>
    </w:p>
    <w:p w:rsidR="002B1979" w:rsidRPr="003A1B2C" w:rsidRDefault="002B1979" w:rsidP="003A1B2C">
      <w:pPr>
        <w:pStyle w:val="a4"/>
        <w:numPr>
          <w:ilvl w:val="0"/>
          <w:numId w:val="37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Состав административных процедур (действий) предоставления Услуги в соответствии с данным вариантом: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19.4.8.1. Прием запроса и документов и (или) информации,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МФЦ,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не позднее следующего дня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</w:t>
      </w:r>
      <w:r w:rsidR="00E10B4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 xml:space="preserve">К запросу прилагаются документы, указанные в пункте 8.1 </w:t>
      </w:r>
      <w:r w:rsidR="00E10B4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 xml:space="preserve">Запрос оформляется в соответствии с Приложением № 4 к </w:t>
      </w:r>
      <w:r w:rsidR="00E10B4C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Запрос может быть подан заявителем (представителем заявителя) следующими способами:</w:t>
      </w:r>
    </w:p>
    <w:p w:rsidR="002B1979" w:rsidRPr="003A1B2C" w:rsidRDefault="002B1979" w:rsidP="00E10B4C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РПГУ;</w:t>
      </w:r>
    </w:p>
    <w:p w:rsidR="002B1979" w:rsidRPr="003A1B2C" w:rsidRDefault="002B1979" w:rsidP="00E10B4C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любой МФЦ 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(для юридических лиц);</w:t>
      </w:r>
    </w:p>
    <w:p w:rsidR="002B1979" w:rsidRPr="003A1B2C" w:rsidRDefault="002B1979" w:rsidP="00E10B4C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Администрацию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При подаче запроса посредством РПГУ заявитель авторизуется на РПГУ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both"/>
      </w:pPr>
      <w:proofErr w:type="gramStart"/>
      <w:r w:rsidRPr="003A1B2C">
        <w:lastRenderedPageBreak/>
        <w:t>посредством</w:t>
      </w:r>
      <w:proofErr w:type="gramEnd"/>
      <w:r w:rsidRPr="003A1B2C">
        <w:t xml:space="preserve"> подтвержденной учетной записи в ЕСИА. 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служащий,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Администрации, МФЦ проверяют запрос на предмет наличия оснований для отказа в приеме документов, необходимых для предоставления Услуги, предусмотренных подразделом 9 </w:t>
      </w:r>
      <w:r w:rsidR="00E10B4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При наличии таких оснований должностное лицо, муниципальный служащий, работник Администрации, МФЦ формирует решение об отказе в приеме документов, необходимых для предоставления Услуги, по форме согласно Приложению 4 к </w:t>
      </w:r>
      <w:r w:rsidR="00E10B4C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направляется заявителю в Личный кабинет на РПГУ/ по электронной почте/ почтовым отправлением/ выдается заявителю (представителю заявителя) лично в Администрации, МФЦ в срок не позднее 30 минут с момента получения от него запроса и прилагаемых к нему документов в зависимости от способа подачи заявителем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19.4.8.2. Межведомственное информационное взаимодействие.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Межведомственные информационные запросы направляются в: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Федеральную налоговую службу для получения сведений из ЕГРЮЛ о государственной регистрации заявителя (при обращении заявителя, являющегося юридическим лицом). При этом в данном запросе указываются 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номер налогоплательщика, за исключением случая, если заявителем является иностранное юридическое лицо.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Контроль предоставления результата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3 (три) рабочих дня со дня направления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наличие в перечне документов, необходимых для предоставления Услуги, документов, находящихся в </w:t>
      </w:r>
      <w:r w:rsidRPr="003A1B2C">
        <w:lastRenderedPageBreak/>
        <w:t>распоряжении у органов и организаций, поступление ответа на межведомственный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19.4.8.3. Принятие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numPr>
          <w:ilvl w:val="0"/>
          <w:numId w:val="39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r w:rsidRPr="003A1B2C"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 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</w:t>
      </w:r>
      <w:r w:rsidR="00E10B4C">
        <w:t>Регламентом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</w:t>
      </w:r>
      <w:r w:rsidR="00E10B4C">
        <w:t>Регламентом</w:t>
      </w:r>
      <w:r w:rsidRPr="003A1B2C">
        <w:t xml:space="preserve">, определяет возможность предоставления Услуги и формирует в ВИС проект решения о предоставлении Услуги по форме согласно Приложению 1 к </w:t>
      </w:r>
      <w:r w:rsidR="00E10B4C">
        <w:t xml:space="preserve">Регламенту </w:t>
      </w:r>
      <w:r w:rsidRPr="003A1B2C">
        <w:t xml:space="preserve">или об отказе в ее предоставлении по форме согласно Приложению 2 к </w:t>
      </w:r>
      <w:r w:rsidR="00E10B4C">
        <w:t>Регламенту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виде проекта решения о предоставлении Услуги или об отказе в ее предоставлении в ВИС.</w:t>
      </w:r>
    </w:p>
    <w:p w:rsidR="002B1979" w:rsidRPr="003A1B2C" w:rsidRDefault="002B1979" w:rsidP="003A1B2C">
      <w:pPr>
        <w:pStyle w:val="a4"/>
        <w:numPr>
          <w:ilvl w:val="0"/>
          <w:numId w:val="39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r w:rsidRPr="003A1B2C">
        <w:t>Рассмотрение проекта решения о предоставлении Услуги (об отказе в предоставлении) руководителем Администрации или лицом, уполномоченным на принятие решений.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РГИС.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подготовки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E10B4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</w:t>
      </w:r>
      <w:r w:rsidRPr="003A1B2C">
        <w:lastRenderedPageBreak/>
        <w:t>Федерации, в том числе АР,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Решение о предоставлении (об отказе в предоставлении) Услуги принимается в срок не более 4 рабочих дней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РГИС в виде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19.4.8.4. Предоставление результата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Выдача (направление) результата предоставления Услуги заявителю (представителю заявителя) посредством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E10B4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ВИС, на РПГУ, Модуле МФЦ ЕИС ОУ (при получении результата предоставления Услуги в МФЦ).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2) Выдача (направление) результата предоставления Услуги заявителю (представителю заявителя) в МФЦ, в Администрации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E10B4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МФЦ: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ВИС, Модуле МФЦ ЕИС ОУ.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Администрации:</w:t>
      </w:r>
    </w:p>
    <w:p w:rsidR="002B1979" w:rsidRPr="009B5E8F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spacing w:val="-4"/>
        </w:rPr>
      </w:pPr>
      <w:r w:rsidRPr="009B5E8F">
        <w:rPr>
          <w:spacing w:val="-4"/>
        </w:rPr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2B1979" w:rsidRPr="009B5E8F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spacing w:val="-4"/>
        </w:rPr>
      </w:pPr>
      <w:r w:rsidRPr="009B5E8F">
        <w:rPr>
          <w:spacing w:val="-4"/>
        </w:rPr>
        <w:t xml:space="preserve">Должностное лицо, муниципальный служащий, работник Администрации при выдаче результата предоставления Услуги проверяет документы, удостоверяющие </w:t>
      </w:r>
      <w:r w:rsidRPr="009B5E8F">
        <w:rPr>
          <w:spacing w:val="-4"/>
        </w:rPr>
        <w:lastRenderedPageBreak/>
        <w:t>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r w:rsidRPr="003A1B2C"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r w:rsidRPr="003A1B2C"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r w:rsidRPr="003A1B2C"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 (в зависимости от способа подачи заявителем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r w:rsidRPr="003A1B2C">
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Результат фиксируется в ВИС.</w:t>
      </w:r>
    </w:p>
    <w:p w:rsidR="000C52F6" w:rsidRDefault="000C52F6" w:rsidP="003A1B2C">
      <w:pPr>
        <w:pStyle w:val="a4"/>
        <w:shd w:val="clear" w:color="auto" w:fill="auto"/>
        <w:spacing w:after="0" w:line="240" w:lineRule="auto"/>
        <w:ind w:left="292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920" w:firstLine="0"/>
      </w:pPr>
      <w:r w:rsidRPr="003A1B2C">
        <w:t xml:space="preserve">IV. Формы контроля за исполнением </w:t>
      </w:r>
      <w:r w:rsidR="00E10B4C">
        <w:t>Регламента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left="292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1440" w:firstLine="0"/>
      </w:pPr>
      <w:r w:rsidRPr="003A1B2C">
        <w:t>20. Порядок осуществления текущего контроля за соблюдением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firstLine="0"/>
        <w:jc w:val="center"/>
      </w:pPr>
      <w:proofErr w:type="gramStart"/>
      <w:r w:rsidRPr="003A1B2C">
        <w:t>и</w:t>
      </w:r>
      <w:proofErr w:type="gramEnd"/>
      <w:r w:rsidRPr="003A1B2C">
        <w:t xml:space="preserve"> исполнением ответственными должностными лицами Администрации положений </w:t>
      </w:r>
      <w:r w:rsidR="00E10B4C">
        <w:t>Регламента</w:t>
      </w:r>
      <w:r w:rsidR="00E10B4C" w:rsidRPr="003A1B2C">
        <w:t xml:space="preserve"> </w:t>
      </w:r>
      <w:r w:rsidRPr="003A1B2C">
        <w:t>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firstLine="0"/>
        <w:jc w:val="center"/>
      </w:pPr>
    </w:p>
    <w:p w:rsidR="002B1979" w:rsidRPr="003A1B2C" w:rsidRDefault="002B1979" w:rsidP="003A1B2C">
      <w:pPr>
        <w:pStyle w:val="a4"/>
        <w:numPr>
          <w:ilvl w:val="0"/>
          <w:numId w:val="40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00"/>
        <w:jc w:val="both"/>
      </w:pPr>
      <w:r w:rsidRPr="003A1B2C">
        <w:t xml:space="preserve">Текущий контроль за соблюдением и исполнением ответственными должностными лицами Администрации положений </w:t>
      </w:r>
      <w:r w:rsidR="00E10B4C">
        <w:t>Регламента</w:t>
      </w:r>
      <w:r w:rsidR="00E10B4C" w:rsidRPr="003A1B2C">
        <w:t xml:space="preserve"> </w:t>
      </w:r>
      <w:r w:rsidRPr="003A1B2C">
        <w:t>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 осуществляется в порядке, установленном организационно - распорядительным актом Администрации.</w:t>
      </w:r>
    </w:p>
    <w:p w:rsidR="002B1979" w:rsidRPr="003A1B2C" w:rsidRDefault="002B1979" w:rsidP="003A1B2C">
      <w:pPr>
        <w:pStyle w:val="a4"/>
        <w:numPr>
          <w:ilvl w:val="0"/>
          <w:numId w:val="40"/>
        </w:numPr>
        <w:shd w:val="clear" w:color="auto" w:fill="auto"/>
        <w:tabs>
          <w:tab w:val="left" w:pos="1354"/>
        </w:tabs>
        <w:spacing w:after="0" w:line="240" w:lineRule="auto"/>
        <w:ind w:left="20" w:right="20" w:firstLine="700"/>
        <w:jc w:val="both"/>
      </w:pPr>
      <w:r w:rsidRPr="003A1B2C">
        <w:t>Требованиями к порядку и формам текущего контроля за предоставлением Услуги являются:</w:t>
      </w:r>
    </w:p>
    <w:p w:rsidR="002B1979" w:rsidRPr="003A1B2C" w:rsidRDefault="002B1979" w:rsidP="003A1B2C">
      <w:pPr>
        <w:pStyle w:val="a4"/>
        <w:numPr>
          <w:ilvl w:val="0"/>
          <w:numId w:val="41"/>
        </w:numPr>
        <w:shd w:val="clear" w:color="auto" w:fill="auto"/>
        <w:tabs>
          <w:tab w:val="left" w:pos="1555"/>
        </w:tabs>
        <w:spacing w:after="0" w:line="240" w:lineRule="auto"/>
        <w:ind w:left="20" w:firstLine="700"/>
        <w:jc w:val="both"/>
      </w:pPr>
      <w:r w:rsidRPr="003A1B2C">
        <w:t>Независимость.</w:t>
      </w:r>
    </w:p>
    <w:p w:rsidR="002B1979" w:rsidRPr="003A1B2C" w:rsidRDefault="002B1979" w:rsidP="003A1B2C">
      <w:pPr>
        <w:pStyle w:val="a4"/>
        <w:numPr>
          <w:ilvl w:val="0"/>
          <w:numId w:val="41"/>
        </w:numPr>
        <w:shd w:val="clear" w:color="auto" w:fill="auto"/>
        <w:tabs>
          <w:tab w:val="left" w:pos="1550"/>
        </w:tabs>
        <w:spacing w:after="0" w:line="240" w:lineRule="auto"/>
        <w:ind w:left="20" w:firstLine="700"/>
        <w:jc w:val="both"/>
      </w:pPr>
      <w:r w:rsidRPr="003A1B2C">
        <w:t>Тщательность.</w:t>
      </w:r>
    </w:p>
    <w:p w:rsidR="002B1979" w:rsidRPr="003A1B2C" w:rsidRDefault="002B1979" w:rsidP="003A1B2C">
      <w:pPr>
        <w:pStyle w:val="a4"/>
        <w:numPr>
          <w:ilvl w:val="0"/>
          <w:numId w:val="40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00"/>
        <w:jc w:val="both"/>
      </w:pPr>
      <w:r w:rsidRPr="003A1B2C">
        <w:t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2B1979" w:rsidRPr="003A1B2C" w:rsidRDefault="002B1979" w:rsidP="003A1B2C">
      <w:pPr>
        <w:pStyle w:val="a4"/>
        <w:numPr>
          <w:ilvl w:val="0"/>
          <w:numId w:val="40"/>
        </w:numPr>
        <w:shd w:val="clear" w:color="auto" w:fill="auto"/>
        <w:tabs>
          <w:tab w:val="left" w:pos="1354"/>
        </w:tabs>
        <w:spacing w:after="0" w:line="240" w:lineRule="auto"/>
        <w:ind w:left="20" w:right="20" w:firstLine="740"/>
        <w:jc w:val="both"/>
      </w:pPr>
      <w:r w:rsidRPr="003A1B2C">
        <w:t>Должностные лица Администрации, осуществляющие текущий контроль за предоставлением Услуги, обязаны принимать меры по предотвращению конфликта интересов при предоставлении Услуги.</w:t>
      </w:r>
    </w:p>
    <w:p w:rsidR="002B1979" w:rsidRPr="003A1B2C" w:rsidRDefault="002B1979" w:rsidP="003A1B2C">
      <w:pPr>
        <w:pStyle w:val="a4"/>
        <w:numPr>
          <w:ilvl w:val="0"/>
          <w:numId w:val="40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40"/>
        <w:jc w:val="both"/>
      </w:pPr>
      <w:r w:rsidRPr="003A1B2C">
        <w:lastRenderedPageBreak/>
        <w:t>Тщательность осуществления текущего контроля за предоставлением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:rsidR="000C52F6" w:rsidRDefault="000C52F6" w:rsidP="003A1B2C">
      <w:pPr>
        <w:pStyle w:val="a4"/>
        <w:shd w:val="clear" w:color="auto" w:fill="auto"/>
        <w:spacing w:after="0" w:line="240" w:lineRule="auto"/>
        <w:ind w:left="500" w:right="480" w:firstLine="50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500" w:right="480" w:firstLine="500"/>
      </w:pPr>
      <w:r w:rsidRPr="003A1B2C">
        <w:t>21. 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left="500" w:right="480" w:firstLine="500"/>
      </w:pPr>
    </w:p>
    <w:p w:rsidR="002B1979" w:rsidRPr="003A1B2C" w:rsidRDefault="002B1979" w:rsidP="003A1B2C">
      <w:pPr>
        <w:pStyle w:val="a4"/>
        <w:numPr>
          <w:ilvl w:val="0"/>
          <w:numId w:val="42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40"/>
        <w:jc w:val="both"/>
      </w:pPr>
      <w:r w:rsidRPr="003A1B2C"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Услуги, устанавливаются организационно -распорядительным актом Администрации.</w:t>
      </w:r>
    </w:p>
    <w:p w:rsidR="002B1979" w:rsidRPr="003A1B2C" w:rsidRDefault="002B1979" w:rsidP="003A1B2C">
      <w:pPr>
        <w:pStyle w:val="a4"/>
        <w:numPr>
          <w:ilvl w:val="0"/>
          <w:numId w:val="42"/>
        </w:numPr>
        <w:shd w:val="clear" w:color="auto" w:fill="auto"/>
        <w:tabs>
          <w:tab w:val="left" w:pos="1369"/>
        </w:tabs>
        <w:spacing w:after="0" w:line="240" w:lineRule="auto"/>
        <w:ind w:left="20" w:right="20" w:firstLine="740"/>
        <w:jc w:val="both"/>
      </w:pPr>
      <w:r w:rsidRPr="003A1B2C">
        <w:t xml:space="preserve">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Федерации, включая положения </w:t>
      </w:r>
      <w:r w:rsidR="00E10B4C">
        <w:t>Регламента</w:t>
      </w:r>
      <w:r w:rsidRPr="003A1B2C">
        <w:t>, Администрацией принимаются меры по устранению таких нарушений в соответствии с законодательством Российской Федерации.</w:t>
      </w:r>
    </w:p>
    <w:p w:rsidR="000C52F6" w:rsidRDefault="000C52F6" w:rsidP="003A1B2C">
      <w:pPr>
        <w:pStyle w:val="a4"/>
        <w:shd w:val="clear" w:color="auto" w:fill="auto"/>
        <w:spacing w:after="0" w:line="240" w:lineRule="auto"/>
        <w:ind w:left="760" w:right="480" w:firstLine="44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760" w:right="480" w:firstLine="440"/>
      </w:pPr>
      <w:r w:rsidRPr="003A1B2C">
        <w:t>22. Ответственность должностных лиц Администрации за решения и действия (бездействие), принимаемые (осуществляемые) ими в ходе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3580" w:firstLine="0"/>
      </w:pPr>
      <w:proofErr w:type="gramStart"/>
      <w:r w:rsidRPr="003A1B2C">
        <w:t>предоставления</w:t>
      </w:r>
      <w:proofErr w:type="gramEnd"/>
      <w:r w:rsidRPr="003A1B2C">
        <w:t xml:space="preserve"> Услуги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left="3580" w:firstLine="0"/>
      </w:pPr>
    </w:p>
    <w:p w:rsidR="002B1979" w:rsidRPr="003A1B2C" w:rsidRDefault="002B1979" w:rsidP="003A1B2C">
      <w:pPr>
        <w:pStyle w:val="a4"/>
        <w:numPr>
          <w:ilvl w:val="0"/>
          <w:numId w:val="43"/>
        </w:numPr>
        <w:shd w:val="clear" w:color="auto" w:fill="auto"/>
        <w:tabs>
          <w:tab w:val="left" w:pos="1359"/>
        </w:tabs>
        <w:spacing w:after="0" w:line="240" w:lineRule="auto"/>
        <w:ind w:left="20" w:right="20" w:firstLine="740"/>
        <w:jc w:val="both"/>
      </w:pPr>
      <w:r w:rsidRPr="003A1B2C">
        <w:t>Должностным лицом Администрации, ответственным 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2B1979" w:rsidRPr="003A1B2C" w:rsidRDefault="002B1979" w:rsidP="003A1B2C">
      <w:pPr>
        <w:pStyle w:val="a4"/>
        <w:numPr>
          <w:ilvl w:val="0"/>
          <w:numId w:val="43"/>
        </w:numPr>
        <w:shd w:val="clear" w:color="auto" w:fill="auto"/>
        <w:tabs>
          <w:tab w:val="left" w:pos="1369"/>
        </w:tabs>
        <w:spacing w:after="0" w:line="240" w:lineRule="auto"/>
        <w:ind w:left="20" w:right="20" w:firstLine="740"/>
        <w:jc w:val="both"/>
      </w:pPr>
      <w:r w:rsidRPr="003A1B2C">
        <w:t>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</w:t>
      </w:r>
    </w:p>
    <w:p w:rsidR="000C52F6" w:rsidRDefault="000C52F6" w:rsidP="003A1B2C">
      <w:pPr>
        <w:pStyle w:val="a4"/>
        <w:shd w:val="clear" w:color="auto" w:fill="auto"/>
        <w:spacing w:after="0" w:line="240" w:lineRule="auto"/>
        <w:ind w:left="320" w:right="20" w:firstLine="42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320" w:right="20" w:firstLine="420"/>
      </w:pPr>
      <w:r w:rsidRPr="003A1B2C">
        <w:t>23. Положения, характеризующие требования к порядку и формам контроля за предоставлением Услуги, в том числе со стороны граждан, их объединений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4100" w:firstLine="0"/>
      </w:pPr>
      <w:proofErr w:type="gramStart"/>
      <w:r w:rsidRPr="003A1B2C">
        <w:t>и</w:t>
      </w:r>
      <w:proofErr w:type="gramEnd"/>
      <w:r w:rsidRPr="003A1B2C">
        <w:t xml:space="preserve"> организаций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left="4100" w:firstLine="0"/>
      </w:pPr>
    </w:p>
    <w:p w:rsidR="002B1979" w:rsidRPr="003A1B2C" w:rsidRDefault="002B1979" w:rsidP="003A1B2C">
      <w:pPr>
        <w:pStyle w:val="a4"/>
        <w:numPr>
          <w:ilvl w:val="0"/>
          <w:numId w:val="44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20"/>
        <w:jc w:val="both"/>
      </w:pPr>
      <w:r w:rsidRPr="003A1B2C">
        <w:t xml:space="preserve">Контроль за предоставлением Услуги осуществляется в порядке и формах, предусмотренными подразделами 20 - 22 </w:t>
      </w:r>
      <w:r w:rsidR="00E10B4C">
        <w:t>Регламента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44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20"/>
        <w:jc w:val="both"/>
      </w:pPr>
      <w:r w:rsidRPr="003A1B2C">
        <w:t>Контроль за порядком предоставления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2B1979" w:rsidRPr="003A1B2C" w:rsidRDefault="002B1979" w:rsidP="009B5E8F">
      <w:pPr>
        <w:pStyle w:val="a4"/>
        <w:numPr>
          <w:ilvl w:val="0"/>
          <w:numId w:val="44"/>
        </w:numPr>
        <w:shd w:val="clear" w:color="auto" w:fill="auto"/>
        <w:tabs>
          <w:tab w:val="left" w:pos="1364"/>
        </w:tabs>
        <w:spacing w:after="0" w:line="306" w:lineRule="exact"/>
        <w:ind w:left="20" w:right="20" w:firstLine="720"/>
        <w:jc w:val="both"/>
      </w:pPr>
      <w:r w:rsidRPr="003A1B2C">
        <w:t xml:space="preserve">Граждане,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управления, информационных </w:t>
      </w:r>
      <w:r w:rsidRPr="003A1B2C">
        <w:lastRenderedPageBreak/>
        <w:t xml:space="preserve">технологий и связи Московской области обращения о нарушениях должностными лицами Администрации порядка предоставления Услуги, повлекших ее непредставление или предоставление с нарушением срока, установленного </w:t>
      </w:r>
      <w:r w:rsidR="00E10B4C">
        <w:t>Регламентом</w:t>
      </w:r>
      <w:r w:rsidRPr="003A1B2C">
        <w:t>.</w:t>
      </w:r>
    </w:p>
    <w:p w:rsidR="002B1979" w:rsidRPr="003A1B2C" w:rsidRDefault="002B1979" w:rsidP="009B5E8F">
      <w:pPr>
        <w:pStyle w:val="a4"/>
        <w:numPr>
          <w:ilvl w:val="0"/>
          <w:numId w:val="44"/>
        </w:numPr>
        <w:shd w:val="clear" w:color="auto" w:fill="auto"/>
        <w:tabs>
          <w:tab w:val="left" w:pos="1364"/>
        </w:tabs>
        <w:spacing w:after="0" w:line="306" w:lineRule="exact"/>
        <w:ind w:left="20" w:right="20" w:firstLine="720"/>
        <w:jc w:val="both"/>
      </w:pPr>
      <w:r w:rsidRPr="003A1B2C">
        <w:t>Граждане, их объединения и организации для осуществления контроля за предоставлением Услуги имеют право направлять в Администрацию, МФЦ, Учредителю МФЦ индивидуальные и коллективные обращения с предложениями по совершенствованию порядка предоставления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Услуги.</w:t>
      </w:r>
    </w:p>
    <w:p w:rsidR="002B1979" w:rsidRPr="003A1B2C" w:rsidRDefault="002B1979" w:rsidP="009B5E8F">
      <w:pPr>
        <w:pStyle w:val="a4"/>
        <w:numPr>
          <w:ilvl w:val="0"/>
          <w:numId w:val="44"/>
        </w:numPr>
        <w:shd w:val="clear" w:color="auto" w:fill="auto"/>
        <w:tabs>
          <w:tab w:val="left" w:pos="1369"/>
        </w:tabs>
        <w:spacing w:after="0" w:line="306" w:lineRule="exact"/>
        <w:ind w:left="20" w:right="20" w:firstLine="720"/>
        <w:jc w:val="both"/>
      </w:pPr>
      <w:r w:rsidRPr="003A1B2C">
        <w:t>Контроль за предоставлением Услуги, в том числе со стороны граждан, их объединений и организаций, осуществляется посредством открытости деятельности Администрации, а также МФЦ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0C52F6" w:rsidRDefault="000C52F6" w:rsidP="009B5E8F">
      <w:pPr>
        <w:pStyle w:val="a4"/>
        <w:shd w:val="clear" w:color="auto" w:fill="auto"/>
        <w:spacing w:after="0" w:line="306" w:lineRule="exact"/>
        <w:ind w:left="920" w:right="220" w:firstLine="0"/>
        <w:rPr>
          <w:lang w:eastAsia="en-US"/>
        </w:rPr>
      </w:pPr>
    </w:p>
    <w:p w:rsidR="002B1979" w:rsidRDefault="002B1979" w:rsidP="009B5E8F">
      <w:pPr>
        <w:pStyle w:val="a4"/>
        <w:shd w:val="clear" w:color="auto" w:fill="auto"/>
        <w:spacing w:after="0" w:line="306" w:lineRule="exact"/>
        <w:ind w:left="426" w:right="220" w:firstLine="0"/>
        <w:jc w:val="center"/>
      </w:pPr>
      <w:r w:rsidRPr="003A1B2C">
        <w:rPr>
          <w:lang w:val="en-US" w:eastAsia="en-US"/>
        </w:rPr>
        <w:t>V</w:t>
      </w:r>
      <w:r w:rsidRPr="003A1B2C">
        <w:rPr>
          <w:lang w:eastAsia="en-US"/>
        </w:rPr>
        <w:t xml:space="preserve">. </w:t>
      </w:r>
      <w:r w:rsidRPr="003A1B2C">
        <w:t>Досудебный (внесудебный) порядок обжалования решений и действий (бездействия) Администрации, МФЦ, а также их должностных лиц, государственных служащих и работников</w:t>
      </w:r>
    </w:p>
    <w:p w:rsidR="000C52F6" w:rsidRPr="003A1B2C" w:rsidRDefault="000C52F6" w:rsidP="009B5E8F">
      <w:pPr>
        <w:pStyle w:val="a4"/>
        <w:shd w:val="clear" w:color="auto" w:fill="auto"/>
        <w:spacing w:after="0" w:line="306" w:lineRule="exact"/>
        <w:ind w:left="920" w:right="220" w:firstLine="0"/>
      </w:pPr>
    </w:p>
    <w:p w:rsidR="002B1979" w:rsidRDefault="002B1979" w:rsidP="009B5E8F">
      <w:pPr>
        <w:pStyle w:val="a4"/>
        <w:shd w:val="clear" w:color="auto" w:fill="auto"/>
        <w:spacing w:after="0" w:line="306" w:lineRule="exact"/>
        <w:ind w:left="1880" w:right="1559" w:hanging="37"/>
        <w:jc w:val="center"/>
      </w:pPr>
      <w:r w:rsidRPr="003A1B2C">
        <w:t xml:space="preserve">24. Способы информирования заявителей о порядке досудебного (внесудебного) </w:t>
      </w:r>
      <w:r w:rsidR="000C52F6">
        <w:t>о</w:t>
      </w:r>
      <w:r w:rsidRPr="003A1B2C">
        <w:t>бжалования</w:t>
      </w:r>
    </w:p>
    <w:p w:rsidR="000C52F6" w:rsidRPr="003A1B2C" w:rsidRDefault="000C52F6" w:rsidP="009B5E8F">
      <w:pPr>
        <w:pStyle w:val="a4"/>
        <w:shd w:val="clear" w:color="auto" w:fill="auto"/>
        <w:spacing w:after="0" w:line="306" w:lineRule="exact"/>
        <w:ind w:left="1880" w:right="1559" w:hanging="37"/>
        <w:jc w:val="center"/>
      </w:pPr>
    </w:p>
    <w:p w:rsidR="002B1979" w:rsidRPr="003A1B2C" w:rsidRDefault="002B1979" w:rsidP="009B5E8F">
      <w:pPr>
        <w:pStyle w:val="a4"/>
        <w:shd w:val="clear" w:color="auto" w:fill="auto"/>
        <w:spacing w:after="0" w:line="306" w:lineRule="exact"/>
        <w:ind w:left="20" w:right="20" w:firstLine="720"/>
        <w:jc w:val="both"/>
      </w:pPr>
      <w:r w:rsidRPr="003A1B2C">
        <w:t>24.1. Информирование заявителей о порядке досудебного (внесудебного) обжалования решений и действий (бездействия) Администрации, МФЦ, а также их должностных лиц, государственных служащих и работников осуществляется посредством размещения информации на стендах в местах предоставления государственных услуг, на официальных сайтах Администрации,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 w:rsidR="000C52F6" w:rsidRDefault="000C52F6" w:rsidP="009B5E8F">
      <w:pPr>
        <w:pStyle w:val="a4"/>
        <w:shd w:val="clear" w:color="auto" w:fill="auto"/>
        <w:spacing w:after="0" w:line="306" w:lineRule="exact"/>
        <w:ind w:left="2320" w:firstLine="0"/>
      </w:pPr>
    </w:p>
    <w:p w:rsidR="002B1979" w:rsidRDefault="002B1979" w:rsidP="009B5E8F">
      <w:pPr>
        <w:pStyle w:val="a4"/>
        <w:shd w:val="clear" w:color="auto" w:fill="auto"/>
        <w:spacing w:after="0" w:line="306" w:lineRule="exact"/>
        <w:ind w:left="2320" w:firstLine="0"/>
      </w:pPr>
      <w:r w:rsidRPr="003A1B2C">
        <w:t>25. Формы и способы подачи заявителями жалобы</w:t>
      </w:r>
    </w:p>
    <w:p w:rsidR="000C52F6" w:rsidRPr="003A1B2C" w:rsidRDefault="000C52F6" w:rsidP="009B5E8F">
      <w:pPr>
        <w:pStyle w:val="a4"/>
        <w:shd w:val="clear" w:color="auto" w:fill="auto"/>
        <w:spacing w:after="0" w:line="306" w:lineRule="exact"/>
        <w:ind w:left="2320" w:firstLine="0"/>
      </w:pPr>
    </w:p>
    <w:p w:rsidR="002B1979" w:rsidRPr="003A1B2C" w:rsidRDefault="002B1979" w:rsidP="009B5E8F">
      <w:pPr>
        <w:pStyle w:val="a4"/>
        <w:numPr>
          <w:ilvl w:val="0"/>
          <w:numId w:val="45"/>
        </w:numPr>
        <w:shd w:val="clear" w:color="auto" w:fill="auto"/>
        <w:tabs>
          <w:tab w:val="left" w:pos="1359"/>
          <w:tab w:val="left" w:pos="3750"/>
          <w:tab w:val="left" w:leader="underscore" w:pos="4474"/>
          <w:tab w:val="left" w:pos="5991"/>
          <w:tab w:val="left" w:pos="9006"/>
        </w:tabs>
        <w:spacing w:after="0" w:line="306" w:lineRule="exact"/>
        <w:ind w:left="20" w:right="20" w:firstLine="720"/>
        <w:jc w:val="both"/>
      </w:pPr>
      <w:r w:rsidRPr="003A1B2C">
        <w:t>Досудебное (внесудебное) обжалование решений и действий (бездействия) Администрации, МФЦ, а также их должностных лиц, государственных служащих и работников осуществляется с соблюдением требований, установленных Федеральным законом № 210-ФЗ,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</w:t>
      </w:r>
      <w:r w:rsidR="000C52F6">
        <w:t xml:space="preserve"> </w:t>
      </w:r>
      <w:r w:rsidRPr="003A1B2C">
        <w:t>услуг</w:t>
      </w:r>
      <w:r w:rsidR="000C52F6">
        <w:t xml:space="preserve"> </w:t>
      </w:r>
      <w:r w:rsidRPr="003A1B2C">
        <w:t>Московской</w:t>
      </w:r>
      <w:r w:rsidR="000C52F6">
        <w:t xml:space="preserve"> </w:t>
      </w:r>
      <w:r w:rsidRPr="003A1B2C">
        <w:t>области</w:t>
      </w:r>
      <w:r w:rsidR="000C52F6">
        <w:t xml:space="preserve"> </w:t>
      </w:r>
      <w:r w:rsidRPr="000C52F6">
        <w:rPr>
          <w:rStyle w:val="24"/>
          <w:i w:val="0"/>
          <w:iCs w:val="0"/>
        </w:rPr>
        <w:t>и их работников»</w:t>
      </w:r>
      <w:r w:rsidRPr="003A1B2C">
        <w:t>.</w:t>
      </w:r>
    </w:p>
    <w:p w:rsidR="002B1979" w:rsidRPr="003A1B2C" w:rsidRDefault="002B1979" w:rsidP="009B5E8F">
      <w:pPr>
        <w:pStyle w:val="a4"/>
        <w:numPr>
          <w:ilvl w:val="0"/>
          <w:numId w:val="45"/>
        </w:numPr>
        <w:shd w:val="clear" w:color="auto" w:fill="auto"/>
        <w:tabs>
          <w:tab w:val="left" w:pos="1354"/>
        </w:tabs>
        <w:spacing w:after="0" w:line="306" w:lineRule="exact"/>
        <w:ind w:left="20" w:right="20" w:firstLine="720"/>
        <w:jc w:val="both"/>
      </w:pPr>
      <w:r w:rsidRPr="003A1B2C">
        <w:lastRenderedPageBreak/>
        <w:t>Жалоба подается в письменной форме на бумажном носителе (далее - в письменной форме) или в электронной форме в Администрацию, МФЦ, Учредителю МФЦ.</w:t>
      </w:r>
    </w:p>
    <w:p w:rsidR="002B1979" w:rsidRPr="003A1B2C" w:rsidRDefault="002B1979" w:rsidP="009B5E8F">
      <w:pPr>
        <w:pStyle w:val="a4"/>
        <w:numPr>
          <w:ilvl w:val="0"/>
          <w:numId w:val="45"/>
        </w:numPr>
        <w:shd w:val="clear" w:color="auto" w:fill="auto"/>
        <w:tabs>
          <w:tab w:val="left" w:pos="1364"/>
        </w:tabs>
        <w:spacing w:after="0" w:line="306" w:lineRule="exact"/>
        <w:ind w:left="20" w:right="20" w:firstLine="720"/>
        <w:jc w:val="both"/>
      </w:pPr>
      <w:r w:rsidRPr="003A1B2C">
        <w:t>Прием жалоб в письменной форме осуществляется Администрацией,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2B1979" w:rsidRPr="003A1B2C" w:rsidRDefault="002B1979" w:rsidP="009B5E8F">
      <w:pPr>
        <w:pStyle w:val="a4"/>
        <w:numPr>
          <w:ilvl w:val="0"/>
          <w:numId w:val="45"/>
        </w:numPr>
        <w:shd w:val="clear" w:color="auto" w:fill="auto"/>
        <w:tabs>
          <w:tab w:val="left" w:pos="1522"/>
        </w:tabs>
        <w:spacing w:after="0" w:line="306" w:lineRule="exact"/>
        <w:ind w:left="20" w:right="20" w:firstLine="720"/>
        <w:jc w:val="both"/>
      </w:pPr>
      <w:r w:rsidRPr="003A1B2C">
        <w:t>В электронной форме жалоба может быть подана заявителем посредством:</w:t>
      </w:r>
    </w:p>
    <w:p w:rsidR="002B1979" w:rsidRPr="003A1B2C" w:rsidRDefault="002B1979" w:rsidP="009B5E8F">
      <w:pPr>
        <w:pStyle w:val="a4"/>
        <w:numPr>
          <w:ilvl w:val="0"/>
          <w:numId w:val="46"/>
        </w:numPr>
        <w:shd w:val="clear" w:color="auto" w:fill="auto"/>
        <w:tabs>
          <w:tab w:val="left" w:pos="1690"/>
        </w:tabs>
        <w:spacing w:after="0" w:line="306" w:lineRule="exact"/>
        <w:ind w:left="20" w:right="20" w:firstLine="720"/>
        <w:jc w:val="both"/>
      </w:pPr>
      <w:r w:rsidRPr="003A1B2C">
        <w:t>Официального сайта Правительства Московской области в сети Интернет.</w:t>
      </w:r>
    </w:p>
    <w:p w:rsidR="002B1979" w:rsidRPr="003A1B2C" w:rsidRDefault="002B1979" w:rsidP="009B5E8F">
      <w:pPr>
        <w:pStyle w:val="a4"/>
        <w:numPr>
          <w:ilvl w:val="0"/>
          <w:numId w:val="46"/>
        </w:numPr>
        <w:shd w:val="clear" w:color="auto" w:fill="auto"/>
        <w:tabs>
          <w:tab w:val="left" w:pos="1575"/>
        </w:tabs>
        <w:spacing w:after="0" w:line="306" w:lineRule="exact"/>
        <w:ind w:left="20" w:right="20" w:firstLine="720"/>
        <w:jc w:val="both"/>
      </w:pPr>
      <w:r w:rsidRPr="003A1B2C">
        <w:t>Официального сайта Администрации, МФЦ, Учредителя МФЦ в сети Интернет.</w:t>
      </w:r>
    </w:p>
    <w:p w:rsidR="002B1979" w:rsidRPr="003A1B2C" w:rsidRDefault="002B1979" w:rsidP="009B5E8F">
      <w:pPr>
        <w:pStyle w:val="a4"/>
        <w:numPr>
          <w:ilvl w:val="0"/>
          <w:numId w:val="46"/>
        </w:numPr>
        <w:shd w:val="clear" w:color="auto" w:fill="auto"/>
        <w:tabs>
          <w:tab w:val="left" w:pos="1566"/>
        </w:tabs>
        <w:spacing w:after="0" w:line="306" w:lineRule="exact"/>
        <w:ind w:left="20" w:right="20" w:firstLine="720"/>
        <w:jc w:val="both"/>
      </w:pPr>
      <w:r w:rsidRPr="003A1B2C">
        <w:t>ЕПГУ, РПГУ, за исключением жалоб на решения и действия (бездействие) МФЦ и их работников.</w:t>
      </w:r>
    </w:p>
    <w:p w:rsidR="002B1979" w:rsidRPr="003A1B2C" w:rsidRDefault="002B1979" w:rsidP="009B5E8F">
      <w:pPr>
        <w:pStyle w:val="a4"/>
        <w:numPr>
          <w:ilvl w:val="0"/>
          <w:numId w:val="46"/>
        </w:numPr>
        <w:shd w:val="clear" w:color="auto" w:fill="auto"/>
        <w:tabs>
          <w:tab w:val="left" w:pos="1575"/>
        </w:tabs>
        <w:spacing w:after="0" w:line="306" w:lineRule="exact"/>
        <w:ind w:left="20" w:right="20" w:firstLine="720"/>
        <w:jc w:val="both"/>
      </w:pPr>
      <w:r w:rsidRPr="003A1B2C"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:rsidR="002B1979" w:rsidRPr="003A1B2C" w:rsidRDefault="002B1979" w:rsidP="009B5E8F">
      <w:pPr>
        <w:pStyle w:val="a4"/>
        <w:numPr>
          <w:ilvl w:val="0"/>
          <w:numId w:val="45"/>
        </w:numPr>
        <w:shd w:val="clear" w:color="auto" w:fill="auto"/>
        <w:tabs>
          <w:tab w:val="left" w:pos="1354"/>
        </w:tabs>
        <w:spacing w:after="0" w:line="306" w:lineRule="exact"/>
        <w:ind w:left="20" w:right="20" w:firstLine="720"/>
        <w:jc w:val="both"/>
      </w:pPr>
      <w:r w:rsidRPr="003A1B2C">
        <w:t>Жалоба, поступившая в Администрацию, МФЦ, Учредителю МФЦ подлежит рассмотрению в течение 15 (пятнадцати) рабочих дней со дня ее регистрации, если более короткие сроки рассмотрения жалобы не установлены уполномоченным на ее рассмотрение Администрацией, МФЦ, Учредителем МФЦ.</w:t>
      </w:r>
    </w:p>
    <w:p w:rsidR="002B1979" w:rsidRPr="003A1B2C" w:rsidRDefault="002B1979" w:rsidP="009B5E8F">
      <w:pPr>
        <w:pStyle w:val="a4"/>
        <w:shd w:val="clear" w:color="auto" w:fill="auto"/>
        <w:spacing w:after="0" w:line="306" w:lineRule="exact"/>
        <w:ind w:left="20" w:right="20" w:firstLine="720"/>
        <w:jc w:val="both"/>
      </w:pPr>
      <w:r w:rsidRPr="003A1B2C">
        <w:t>В случае обжалования отказа Администрации, его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2B1979" w:rsidRPr="003A1B2C" w:rsidRDefault="002B1979" w:rsidP="009B5E8F">
      <w:pPr>
        <w:pStyle w:val="a4"/>
        <w:numPr>
          <w:ilvl w:val="0"/>
          <w:numId w:val="45"/>
        </w:numPr>
        <w:shd w:val="clear" w:color="auto" w:fill="auto"/>
        <w:tabs>
          <w:tab w:val="left" w:pos="1359"/>
        </w:tabs>
        <w:spacing w:after="0" w:line="306" w:lineRule="exact"/>
        <w:ind w:left="20" w:right="20" w:firstLine="720"/>
        <w:jc w:val="both"/>
      </w:pPr>
      <w:r w:rsidRPr="003A1B2C">
        <w:t>По результатам рассмотрения жалобы принимается одно из следующих решений:</w:t>
      </w:r>
    </w:p>
    <w:p w:rsidR="002B1979" w:rsidRPr="003A1B2C" w:rsidRDefault="002B1979" w:rsidP="009B5E8F">
      <w:pPr>
        <w:pStyle w:val="a4"/>
        <w:numPr>
          <w:ilvl w:val="0"/>
          <w:numId w:val="47"/>
        </w:numPr>
        <w:shd w:val="clear" w:color="auto" w:fill="auto"/>
        <w:tabs>
          <w:tab w:val="left" w:pos="1566"/>
        </w:tabs>
        <w:spacing w:after="0" w:line="306" w:lineRule="exact"/>
        <w:ind w:left="20" w:right="20" w:firstLine="720"/>
        <w:jc w:val="both"/>
      </w:pPr>
      <w:r w:rsidRPr="003A1B2C"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2B1979" w:rsidRPr="003A1B2C" w:rsidRDefault="002B1979" w:rsidP="009B5E8F">
      <w:pPr>
        <w:pStyle w:val="a4"/>
        <w:numPr>
          <w:ilvl w:val="0"/>
          <w:numId w:val="47"/>
        </w:numPr>
        <w:shd w:val="clear" w:color="auto" w:fill="auto"/>
        <w:tabs>
          <w:tab w:val="left" w:pos="1575"/>
        </w:tabs>
        <w:spacing w:after="0" w:line="306" w:lineRule="exact"/>
        <w:ind w:left="20" w:firstLine="720"/>
        <w:jc w:val="both"/>
      </w:pPr>
      <w:r w:rsidRPr="003A1B2C">
        <w:t>В удовлетворении жалобы отказывается.</w:t>
      </w:r>
    </w:p>
    <w:p w:rsidR="002B1979" w:rsidRPr="003A1B2C" w:rsidRDefault="002B1979" w:rsidP="009B5E8F">
      <w:pPr>
        <w:pStyle w:val="a4"/>
        <w:numPr>
          <w:ilvl w:val="0"/>
          <w:numId w:val="45"/>
        </w:numPr>
        <w:shd w:val="clear" w:color="auto" w:fill="auto"/>
        <w:tabs>
          <w:tab w:val="left" w:pos="1349"/>
        </w:tabs>
        <w:spacing w:after="0" w:line="306" w:lineRule="exact"/>
        <w:ind w:right="20" w:firstLine="720"/>
        <w:jc w:val="both"/>
      </w:pPr>
      <w:r w:rsidRPr="003A1B2C">
        <w:t>При удовлетворении жалобы Администрация, МФЦ, Учредитель МФЦ принимают исчерпывающие меры по устранению выявленных нарушений, в 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2B1979" w:rsidRDefault="002B1979" w:rsidP="009B5E8F">
      <w:pPr>
        <w:pStyle w:val="a4"/>
        <w:numPr>
          <w:ilvl w:val="0"/>
          <w:numId w:val="45"/>
        </w:numPr>
        <w:shd w:val="clear" w:color="auto" w:fill="auto"/>
        <w:tabs>
          <w:tab w:val="left" w:pos="1392"/>
        </w:tabs>
        <w:spacing w:after="0" w:line="306" w:lineRule="exact"/>
        <w:ind w:right="20" w:firstLine="720"/>
        <w:jc w:val="both"/>
      </w:pPr>
      <w:r w:rsidRPr="003A1B2C">
        <w:t xml:space="preserve">Не позднее дня, следующего за днем принятия решения, указанного в пункте 25.6 </w:t>
      </w:r>
      <w:r w:rsidR="00E10B4C">
        <w:t>Регламента</w:t>
      </w:r>
      <w:r w:rsidRPr="003A1B2C">
        <w:t>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9B5E8F" w:rsidRDefault="009B5E8F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9B5E8F" w:rsidRPr="003A1B2C" w:rsidRDefault="009B5E8F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  <w:sectPr w:rsidR="009B5E8F" w:rsidRPr="003A1B2C" w:rsidSect="003A1B2C">
          <w:headerReference w:type="default" r:id="rId10"/>
          <w:type w:val="continuous"/>
          <w:pgSz w:w="11905" w:h="16837"/>
          <w:pgMar w:top="1134" w:right="565" w:bottom="993" w:left="1701" w:header="0" w:footer="3" w:gutter="0"/>
          <w:cols w:space="720"/>
          <w:noEndnote/>
          <w:titlePg/>
          <w:docGrid w:linePitch="360"/>
        </w:sectPr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580" w:firstLine="0"/>
      </w:pPr>
      <w:r w:rsidRPr="003A1B2C">
        <w:lastRenderedPageBreak/>
        <w:t>Приложение 1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580" w:right="4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CF4DF7" w:rsidRPr="003A1B2C">
        <w:t>Административн</w:t>
      </w:r>
      <w:r w:rsidR="00CF4DF7">
        <w:t>ому</w:t>
      </w:r>
      <w:r w:rsidR="00CF4DF7" w:rsidRPr="003A1B2C">
        <w:t xml:space="preserve"> регламент</w:t>
      </w:r>
      <w:r w:rsidR="00CF4DF7">
        <w:t>у</w:t>
      </w:r>
      <w:r w:rsidRPr="003A1B2C">
        <w:t xml:space="preserve">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</w:p>
    <w:p w:rsidR="009B5E8F" w:rsidRDefault="009B5E8F" w:rsidP="003A1B2C">
      <w:pPr>
        <w:pStyle w:val="a4"/>
        <w:shd w:val="clear" w:color="auto" w:fill="auto"/>
        <w:spacing w:after="0" w:line="240" w:lineRule="auto"/>
        <w:ind w:left="4580" w:firstLine="0"/>
      </w:pPr>
    </w:p>
    <w:p w:rsidR="00323708" w:rsidRDefault="00323708" w:rsidP="003A1B2C">
      <w:pPr>
        <w:pStyle w:val="a4"/>
        <w:shd w:val="clear" w:color="auto" w:fill="auto"/>
        <w:spacing w:after="0" w:line="240" w:lineRule="auto"/>
        <w:ind w:left="458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580" w:firstLine="0"/>
      </w:pPr>
      <w:r w:rsidRPr="003A1B2C">
        <w:t>Форма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center"/>
      </w:pPr>
      <w:proofErr w:type="gramStart"/>
      <w:r w:rsidRPr="003A1B2C">
        <w:t>решения</w:t>
      </w:r>
      <w:proofErr w:type="gramEnd"/>
      <w:r w:rsidRPr="003A1B2C">
        <w:t xml:space="preserve"> о предоставлении муниципальной услуги (оформляется на официальном бланке Администрации)</w:t>
      </w:r>
    </w:p>
    <w:p w:rsidR="002B1979" w:rsidRPr="003A1B2C" w:rsidRDefault="002B1979" w:rsidP="003A1B2C">
      <w:pPr>
        <w:pStyle w:val="a4"/>
        <w:shd w:val="clear" w:color="auto" w:fill="auto"/>
        <w:tabs>
          <w:tab w:val="left" w:pos="5448"/>
        </w:tabs>
        <w:spacing w:after="0" w:line="240" w:lineRule="auto"/>
        <w:ind w:left="2400" w:firstLine="0"/>
      </w:pPr>
      <w:proofErr w:type="gramStart"/>
      <w:r w:rsidRPr="003A1B2C">
        <w:t>от</w:t>
      </w:r>
      <w:proofErr w:type="gramEnd"/>
      <w:r w:rsidRPr="003A1B2C">
        <w:tab/>
        <w:t>№</w:t>
      </w:r>
    </w:p>
    <w:p w:rsidR="002B1979" w:rsidRPr="003A1B2C" w:rsidRDefault="002B1979" w:rsidP="003A1B2C">
      <w:pPr>
        <w:pStyle w:val="a4"/>
        <w:shd w:val="clear" w:color="auto" w:fill="auto"/>
        <w:tabs>
          <w:tab w:val="left" w:leader="underscore" w:pos="9644"/>
        </w:tabs>
        <w:spacing w:after="0" w:line="240" w:lineRule="auto"/>
        <w:ind w:left="4580" w:firstLine="0"/>
      </w:pPr>
      <w:r w:rsidRPr="003A1B2C">
        <w:t>Кому</w:t>
      </w:r>
      <w:r w:rsidRPr="003A1B2C">
        <w:tab/>
      </w:r>
    </w:p>
    <w:p w:rsidR="002B1979" w:rsidRPr="003A1B2C" w:rsidRDefault="002B1979" w:rsidP="003A1B2C">
      <w:pPr>
        <w:pStyle w:val="30"/>
        <w:shd w:val="clear" w:color="auto" w:fill="auto"/>
        <w:spacing w:before="0" w:after="0" w:line="240" w:lineRule="auto"/>
        <w:ind w:left="5420" w:right="40"/>
      </w:pPr>
      <w:r w:rsidRPr="003A1B2C">
        <w:t>(</w:t>
      </w:r>
      <w:proofErr w:type="gramStart"/>
      <w:r w:rsidRPr="003A1B2C">
        <w:t>фамилия</w:t>
      </w:r>
      <w:proofErr w:type="gramEnd"/>
      <w:r w:rsidRPr="003A1B2C">
        <w:t>, имя, отчество (при наличии) заявителя - для физического лица, полное наименование заявителя, ИНН, ОГРН - для юридического лица)</w:t>
      </w:r>
    </w:p>
    <w:p w:rsidR="002B1979" w:rsidRPr="003A1B2C" w:rsidRDefault="002B1979" w:rsidP="003A1B2C">
      <w:pPr>
        <w:pStyle w:val="40"/>
        <w:shd w:val="clear" w:color="auto" w:fill="auto"/>
        <w:spacing w:before="0" w:after="0" w:line="240" w:lineRule="auto"/>
        <w:ind w:left="5420" w:right="40"/>
      </w:pPr>
      <w:r w:rsidRPr="003A1B2C">
        <w:t>(</w:t>
      </w:r>
      <w:proofErr w:type="gramStart"/>
      <w:r w:rsidRPr="003A1B2C">
        <w:t>почтовый</w:t>
      </w:r>
      <w:proofErr w:type="gramEnd"/>
      <w:r w:rsidRPr="003A1B2C">
        <w:t xml:space="preserve"> индекс и адрес, телефон, адрес электронной почты заявителя)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0" w:right="40" w:firstLine="700"/>
        <w:jc w:val="both"/>
      </w:pPr>
      <w:r w:rsidRPr="003A1B2C">
        <w:t>В соответствии с Административным регламентом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(далее - Муниципальная услуга), утвержденным</w:t>
      </w:r>
    </w:p>
    <w:p w:rsidR="007D19AE" w:rsidRDefault="007D19AE" w:rsidP="007D19AE">
      <w:pPr>
        <w:pStyle w:val="50"/>
        <w:shd w:val="clear" w:color="auto" w:fill="auto"/>
        <w:tabs>
          <w:tab w:val="left" w:leader="underscore" w:pos="6630"/>
        </w:tabs>
        <w:spacing w:line="240" w:lineRule="auto"/>
        <w:ind w:left="40"/>
      </w:pPr>
      <w:r>
        <w:t>_______________________________________________________________________</w:t>
      </w:r>
    </w:p>
    <w:p w:rsidR="002B1979" w:rsidRPr="003A1B2C" w:rsidRDefault="002B1979" w:rsidP="007D19AE">
      <w:pPr>
        <w:pStyle w:val="50"/>
        <w:shd w:val="clear" w:color="auto" w:fill="auto"/>
        <w:tabs>
          <w:tab w:val="left" w:leader="underscore" w:pos="6630"/>
        </w:tabs>
        <w:spacing w:line="240" w:lineRule="auto"/>
        <w:ind w:left="40"/>
      </w:pPr>
      <w:r w:rsidRPr="003A1B2C">
        <w:t xml:space="preserve"> (</w:t>
      </w:r>
      <w:proofErr w:type="gramStart"/>
      <w:r w:rsidRPr="003A1B2C">
        <w:t>наименование</w:t>
      </w:r>
      <w:proofErr w:type="gramEnd"/>
      <w:r w:rsidRPr="003A1B2C">
        <w:t xml:space="preserve"> и</w:t>
      </w:r>
      <w:r w:rsidR="007D19AE">
        <w:t xml:space="preserve"> </w:t>
      </w:r>
      <w:r w:rsidRPr="003A1B2C">
        <w:t>реквизиты документа в соответствии с кот</w:t>
      </w:r>
      <w:r w:rsidR="007D19AE">
        <w:t xml:space="preserve">орым утвержден административный </w:t>
      </w:r>
      <w:r w:rsidRPr="003A1B2C">
        <w:t>регламент)</w:t>
      </w:r>
      <w:r w:rsidR="007D19AE">
        <w:t xml:space="preserve"> </w:t>
      </w:r>
      <w:r w:rsidRPr="003A1B2C">
        <w:rPr>
          <w:rStyle w:val="51"/>
          <w:i/>
          <w:iCs/>
        </w:rPr>
        <w:t>Администрация</w:t>
      </w:r>
      <w:r w:rsidR="007D19AE">
        <w:rPr>
          <w:rStyle w:val="51"/>
          <w:i/>
          <w:iCs/>
        </w:rPr>
        <w:t xml:space="preserve"> </w:t>
      </w:r>
      <w:r w:rsidRPr="003A1B2C">
        <w:t xml:space="preserve"> (наименование органа местного</w:t>
      </w:r>
    </w:p>
    <w:p w:rsidR="007D19AE" w:rsidRDefault="002B1979" w:rsidP="007D19AE">
      <w:pPr>
        <w:pStyle w:val="a4"/>
        <w:shd w:val="clear" w:color="auto" w:fill="auto"/>
        <w:tabs>
          <w:tab w:val="left" w:pos="3098"/>
        </w:tabs>
        <w:spacing w:after="0" w:line="240" w:lineRule="auto"/>
        <w:ind w:left="40" w:right="40" w:firstLine="0"/>
        <w:jc w:val="both"/>
      </w:pPr>
      <w:proofErr w:type="gramStart"/>
      <w:r w:rsidRPr="003A1B2C">
        <w:rPr>
          <w:rStyle w:val="31"/>
        </w:rPr>
        <w:t>самоуправления</w:t>
      </w:r>
      <w:proofErr w:type="gramEnd"/>
      <w:r w:rsidRPr="003A1B2C">
        <w:rPr>
          <w:rStyle w:val="31"/>
        </w:rPr>
        <w:t>)</w:t>
      </w:r>
      <w:r w:rsidRPr="003A1B2C">
        <w:t xml:space="preserve"> рассмотрела запрос о предоставлении Муниципальной услуги №</w:t>
      </w:r>
      <w:r w:rsidR="007D19AE">
        <w:t xml:space="preserve">__________________ </w:t>
      </w:r>
      <w:r w:rsidRPr="003A1B2C">
        <w:t>в отношении:</w:t>
      </w:r>
      <w:r w:rsidR="007D19AE">
        <w:t xml:space="preserve">   ___________________________________        </w:t>
      </w:r>
    </w:p>
    <w:p w:rsidR="002B1979" w:rsidRPr="007D19AE" w:rsidRDefault="007D19AE" w:rsidP="007D19AE">
      <w:pPr>
        <w:pStyle w:val="a4"/>
        <w:shd w:val="clear" w:color="auto" w:fill="auto"/>
        <w:tabs>
          <w:tab w:val="left" w:pos="3098"/>
        </w:tabs>
        <w:spacing w:after="0" w:line="240" w:lineRule="auto"/>
        <w:ind w:left="40" w:right="40" w:firstLine="0"/>
        <w:jc w:val="both"/>
        <w:rPr>
          <w:sz w:val="19"/>
          <w:szCs w:val="19"/>
        </w:rPr>
      </w:pPr>
      <w:r>
        <w:t xml:space="preserve">            </w:t>
      </w:r>
      <w:r w:rsidR="002B1979" w:rsidRPr="007D19AE">
        <w:rPr>
          <w:sz w:val="19"/>
          <w:szCs w:val="19"/>
        </w:rPr>
        <w:t>(</w:t>
      </w:r>
      <w:proofErr w:type="gramStart"/>
      <w:r w:rsidR="002B1979" w:rsidRPr="007D19AE">
        <w:rPr>
          <w:sz w:val="19"/>
          <w:szCs w:val="19"/>
        </w:rPr>
        <w:t>номер</w:t>
      </w:r>
      <w:proofErr w:type="gramEnd"/>
      <w:r w:rsidR="002B1979" w:rsidRPr="007D19AE">
        <w:rPr>
          <w:sz w:val="19"/>
          <w:szCs w:val="19"/>
        </w:rPr>
        <w:t xml:space="preserve"> запроса)</w:t>
      </w:r>
      <w:r w:rsidR="002B1979" w:rsidRPr="007D19AE">
        <w:rPr>
          <w:sz w:val="19"/>
          <w:szCs w:val="19"/>
        </w:rPr>
        <w:tab/>
      </w:r>
      <w:r>
        <w:rPr>
          <w:sz w:val="19"/>
          <w:szCs w:val="19"/>
        </w:rPr>
        <w:t xml:space="preserve">                             </w:t>
      </w:r>
      <w:r w:rsidR="002B1979" w:rsidRPr="007D19AE">
        <w:rPr>
          <w:sz w:val="19"/>
          <w:szCs w:val="19"/>
        </w:rPr>
        <w:t>(наименование объекта капитального строительства)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center"/>
      </w:pPr>
      <w:proofErr w:type="gramStart"/>
      <w:r w:rsidRPr="003A1B2C">
        <w:t>и</w:t>
      </w:r>
      <w:proofErr w:type="gramEnd"/>
      <w:r w:rsidRPr="003A1B2C">
        <w:t xml:space="preserve"> приняла решение о размещении уведомления о планируемом сносе</w:t>
      </w:r>
    </w:p>
    <w:p w:rsidR="002B1979" w:rsidRPr="003A1B2C" w:rsidRDefault="002B1979" w:rsidP="003A1B2C">
      <w:pPr>
        <w:pStyle w:val="40"/>
        <w:framePr w:h="195" w:wrap="around" w:vAnchor="text" w:hAnchor="margin" w:x="7465" w:y="2196"/>
        <w:shd w:val="clear" w:color="auto" w:fill="auto"/>
        <w:spacing w:before="0" w:after="0" w:line="240" w:lineRule="auto"/>
        <w:jc w:val="left"/>
      </w:pPr>
      <w:r w:rsidRPr="003A1B2C">
        <w:t>(</w:t>
      </w:r>
      <w:proofErr w:type="gramStart"/>
      <w:r w:rsidRPr="003A1B2C">
        <w:t>инициалы</w:t>
      </w:r>
      <w:proofErr w:type="gramEnd"/>
      <w:r w:rsidRPr="003A1B2C">
        <w:t>, фамилия)</w:t>
      </w:r>
    </w:p>
    <w:p w:rsidR="002B1979" w:rsidRPr="003A1B2C" w:rsidRDefault="002B1979" w:rsidP="003A1B2C">
      <w:pPr>
        <w:pStyle w:val="40"/>
        <w:framePr w:h="191" w:wrap="around" w:vAnchor="text" w:hAnchor="margin" w:x="5036" w:y="2196"/>
        <w:shd w:val="clear" w:color="auto" w:fill="auto"/>
        <w:spacing w:before="0" w:after="0" w:line="240" w:lineRule="auto"/>
        <w:jc w:val="left"/>
      </w:pPr>
      <w:r w:rsidRPr="003A1B2C">
        <w:t>(</w:t>
      </w:r>
      <w:proofErr w:type="gramStart"/>
      <w:r w:rsidRPr="003A1B2C">
        <w:t>подпись</w:t>
      </w:r>
      <w:proofErr w:type="gramEnd"/>
      <w:r w:rsidRPr="003A1B2C">
        <w:t>)</w:t>
      </w:r>
    </w:p>
    <w:p w:rsidR="002B1979" w:rsidRPr="003A1B2C" w:rsidRDefault="002B1979" w:rsidP="003A1B2C">
      <w:pPr>
        <w:pStyle w:val="40"/>
        <w:framePr w:w="3106" w:h="519" w:wrap="notBeside" w:vAnchor="text" w:hAnchor="margin" w:x="702" w:y="2146"/>
        <w:shd w:val="clear" w:color="auto" w:fill="auto"/>
        <w:spacing w:before="0" w:after="0" w:line="240" w:lineRule="auto"/>
        <w:jc w:val="center"/>
      </w:pPr>
      <w:r w:rsidRPr="003A1B2C">
        <w:t>(</w:t>
      </w:r>
      <w:proofErr w:type="gramStart"/>
      <w:r w:rsidRPr="003A1B2C">
        <w:t>уполномоченное</w:t>
      </w:r>
      <w:proofErr w:type="gramEnd"/>
      <w:r w:rsidRPr="003A1B2C">
        <w:t xml:space="preserve"> должностное лицо Администрации)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both"/>
      </w:pPr>
      <w:r w:rsidRPr="003A1B2C">
        <w:t>(</w:t>
      </w:r>
      <w:proofErr w:type="gramStart"/>
      <w:r w:rsidRPr="003A1B2C">
        <w:t>с</w:t>
      </w:r>
      <w:proofErr w:type="gramEnd"/>
      <w:r w:rsidRPr="003A1B2C">
        <w:t xml:space="preserve"> прилагаемыми документами) / уведомления о завершении сноса в государственной информационной системе обеспечения градостроительной деятельности Московской области в соответствии со статьей 55.31 Градостроительного кодекса Российской Федерации.</w:t>
      </w:r>
      <w:r w:rsidRPr="003A1B2C">
        <w:br w:type="page"/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5000" w:firstLine="0"/>
      </w:pPr>
      <w:r w:rsidRPr="003A1B2C">
        <w:lastRenderedPageBreak/>
        <w:t>Приложение 2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5000" w:right="56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CF4DF7" w:rsidRPr="003A1B2C">
        <w:t>Административн</w:t>
      </w:r>
      <w:r w:rsidR="00CF4DF7">
        <w:t>ому</w:t>
      </w:r>
      <w:r w:rsidR="00CF4DF7" w:rsidRPr="003A1B2C">
        <w:t xml:space="preserve"> регламент</w:t>
      </w:r>
      <w:r w:rsidR="00CF4DF7">
        <w:t>у</w:t>
      </w:r>
      <w:r w:rsidRPr="003A1B2C">
        <w:t xml:space="preserve">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</w:t>
      </w:r>
      <w:r w:rsidR="009B5E8F">
        <w:t>та капитального строительства»</w:t>
      </w:r>
    </w:p>
    <w:p w:rsidR="009B5E8F" w:rsidRDefault="009B5E8F" w:rsidP="003A1B2C">
      <w:pPr>
        <w:pStyle w:val="a4"/>
        <w:shd w:val="clear" w:color="auto" w:fill="auto"/>
        <w:spacing w:after="0" w:line="240" w:lineRule="auto"/>
        <w:ind w:firstLine="0"/>
        <w:jc w:val="center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0"/>
        <w:jc w:val="center"/>
      </w:pPr>
      <w:r w:rsidRPr="003A1B2C">
        <w:t>Форма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680" w:right="560" w:firstLine="680"/>
      </w:pPr>
      <w:proofErr w:type="gramStart"/>
      <w:r w:rsidRPr="003A1B2C">
        <w:t>решения</w:t>
      </w:r>
      <w:proofErr w:type="gramEnd"/>
      <w:r w:rsidRPr="003A1B2C">
        <w:t xml:space="preserve"> об отказе в предоставлении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0"/>
        <w:jc w:val="center"/>
      </w:pPr>
      <w:proofErr w:type="gramStart"/>
      <w:r w:rsidRPr="003A1B2C">
        <w:t>строительства</w:t>
      </w:r>
      <w:proofErr w:type="gramEnd"/>
      <w:r w:rsidRPr="003A1B2C">
        <w:t>» (оформляется на официальном бланке Администрации)</w:t>
      </w:r>
    </w:p>
    <w:p w:rsidR="002B1979" w:rsidRPr="003A1B2C" w:rsidRDefault="002B1979" w:rsidP="003A1B2C">
      <w:pPr>
        <w:pStyle w:val="a4"/>
        <w:shd w:val="clear" w:color="auto" w:fill="auto"/>
        <w:tabs>
          <w:tab w:val="left" w:leader="underscore" w:pos="9518"/>
        </w:tabs>
        <w:spacing w:after="0" w:line="240" w:lineRule="auto"/>
        <w:ind w:left="5260" w:firstLine="0"/>
      </w:pPr>
      <w:r w:rsidRPr="003A1B2C">
        <w:t>Кому:</w:t>
      </w:r>
      <w:r w:rsidRPr="003A1B2C">
        <w:tab/>
      </w:r>
    </w:p>
    <w:p w:rsidR="002B1979" w:rsidRPr="003A1B2C" w:rsidRDefault="002B1979" w:rsidP="003A1B2C">
      <w:pPr>
        <w:pStyle w:val="20"/>
        <w:shd w:val="clear" w:color="auto" w:fill="auto"/>
        <w:spacing w:line="240" w:lineRule="auto"/>
        <w:ind w:left="5260" w:right="1140"/>
      </w:pPr>
      <w:r w:rsidRPr="003A1B2C">
        <w:t>(ФИО (последнее при наличии) физического лица или полное наименование юридического лица)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680" w:right="560" w:firstLine="680"/>
      </w:pPr>
      <w:r w:rsidRPr="003A1B2C">
        <w:t>Решение об отказе в предоставлении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0"/>
        <w:jc w:val="center"/>
      </w:pPr>
      <w:proofErr w:type="gramStart"/>
      <w:r w:rsidRPr="003A1B2C">
        <w:t>строительства</w:t>
      </w:r>
      <w:proofErr w:type="gramEnd"/>
      <w:r w:rsidRPr="003A1B2C">
        <w:t>»</w:t>
      </w:r>
    </w:p>
    <w:p w:rsidR="002B1979" w:rsidRPr="003A1B2C" w:rsidRDefault="002B1979" w:rsidP="003A1B2C">
      <w:pPr>
        <w:pStyle w:val="20"/>
        <w:shd w:val="clear" w:color="auto" w:fill="auto"/>
        <w:tabs>
          <w:tab w:val="left" w:leader="underscore" w:pos="3747"/>
        </w:tabs>
        <w:spacing w:line="240" w:lineRule="auto"/>
        <w:ind w:left="680"/>
        <w:jc w:val="left"/>
      </w:pPr>
      <w:r w:rsidRPr="003A1B2C">
        <w:rPr>
          <w:rStyle w:val="23"/>
          <w:i/>
          <w:iCs/>
        </w:rPr>
        <w:t>В соответствии с</w:t>
      </w:r>
      <w:proofErr w:type="gramStart"/>
      <w:r w:rsidRPr="003A1B2C">
        <w:rPr>
          <w:rStyle w:val="23"/>
          <w:i/>
          <w:iCs/>
        </w:rPr>
        <w:tab/>
      </w:r>
      <w:r w:rsidRPr="003A1B2C">
        <w:t>(</w:t>
      </w:r>
      <w:proofErr w:type="gramEnd"/>
      <w:r w:rsidRPr="003A1B2C">
        <w:t>указать наименование и состав реквизитов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0" w:right="20" w:firstLine="0"/>
        <w:jc w:val="both"/>
      </w:pPr>
      <w:r w:rsidRPr="003A1B2C">
        <w:rPr>
          <w:rStyle w:val="21"/>
        </w:rPr>
        <w:t>нормативного правового акта Российской Федерации, Московской области, в том числе Административного регламента (далее - Административный регламент) на основании которого принято данное решение)</w:t>
      </w:r>
      <w:r w:rsidRPr="003A1B2C">
        <w:t xml:space="preserve"> </w:t>
      </w:r>
      <w:r w:rsidR="00CF4DF7">
        <w:t xml:space="preserve">Администрация городского округа </w:t>
      </w:r>
      <w:r w:rsidR="00CF4DF7" w:rsidRPr="00CF4DF7">
        <w:rPr>
          <w:rStyle w:val="21"/>
        </w:rPr>
        <w:t>Фрязино</w:t>
      </w:r>
      <w:r w:rsidRPr="00CF4DF7">
        <w:rPr>
          <w:rStyle w:val="21"/>
        </w:rPr>
        <w:t xml:space="preserve"> Московской области (далее - Администрация) рассмотрел</w:t>
      </w:r>
      <w:r w:rsidR="00CF4DF7" w:rsidRPr="00CF4DF7">
        <w:rPr>
          <w:rStyle w:val="21"/>
        </w:rPr>
        <w:t>а</w:t>
      </w:r>
      <w:r w:rsidRPr="00CF4DF7">
        <w:rPr>
          <w:rStyle w:val="21"/>
        </w:rPr>
        <w:t xml:space="preserve"> запрос о предоставлении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</w:t>
      </w:r>
      <w:r w:rsidR="00CF4DF7" w:rsidRPr="00CF4DF7">
        <w:rPr>
          <w:rStyle w:val="21"/>
        </w:rPr>
        <w:t xml:space="preserve"> </w:t>
      </w:r>
      <w:r w:rsidRPr="00CF4DF7">
        <w:rPr>
          <w:rStyle w:val="21"/>
        </w:rPr>
        <w:t>строительства» №</w:t>
      </w:r>
      <w:r w:rsidR="00CF4DF7" w:rsidRPr="00CF4DF7">
        <w:rPr>
          <w:rStyle w:val="21"/>
        </w:rPr>
        <w:t xml:space="preserve"> </w:t>
      </w:r>
      <w:r w:rsidRPr="00CF4DF7">
        <w:rPr>
          <w:rStyle w:val="21"/>
        </w:rPr>
        <w:t>(указать</w:t>
      </w:r>
      <w:r w:rsidR="00CF4DF7">
        <w:rPr>
          <w:rStyle w:val="21"/>
        </w:rPr>
        <w:t xml:space="preserve"> </w:t>
      </w:r>
      <w:r w:rsidRPr="003A1B2C">
        <w:t>регистрационный номер запроса)</w:t>
      </w:r>
      <w:r w:rsidRPr="003A1B2C">
        <w:rPr>
          <w:rStyle w:val="23"/>
          <w:i w:val="0"/>
          <w:iCs w:val="0"/>
        </w:rPr>
        <w:t xml:space="preserve"> (далее</w:t>
      </w:r>
      <w:r w:rsidR="00CF4DF7">
        <w:rPr>
          <w:rStyle w:val="23"/>
          <w:i w:val="0"/>
          <w:iCs w:val="0"/>
        </w:rPr>
        <w:t xml:space="preserve"> </w:t>
      </w:r>
      <w:r w:rsidRPr="003A1B2C">
        <w:t>соответственно - запрос, муниципальная услуга) и приняло решение об отказе в предоставлении муниципальной услуги по следующему основанию:</w:t>
      </w:r>
    </w:p>
    <w:p w:rsidR="009B5E8F" w:rsidRPr="009B5E8F" w:rsidRDefault="009B5E8F" w:rsidP="003A1B2C">
      <w:pPr>
        <w:pStyle w:val="a4"/>
        <w:shd w:val="clear" w:color="auto" w:fill="auto"/>
        <w:spacing w:after="0" w:line="240" w:lineRule="auto"/>
        <w:ind w:left="20" w:right="20" w:firstLine="0"/>
        <w:jc w:val="both"/>
        <w:rPr>
          <w:sz w:val="4"/>
          <w:szCs w:val="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1"/>
        <w:gridCol w:w="3230"/>
        <w:gridCol w:w="3240"/>
      </w:tblGrid>
      <w:tr w:rsidR="002B1979" w:rsidRPr="003A1B2C" w:rsidTr="009B5E8F">
        <w:trPr>
          <w:trHeight w:val="2548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9B5E8F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47" w:firstLine="0"/>
            </w:pPr>
            <w:r w:rsidRPr="003A1B2C">
              <w:t>Ссылка на соответствующий подпункт пункта 10.2 Административного регламента, в котором содержится основание для отказа в предоставлении муниципальной услуги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Наименование основания для отказа</w:t>
            </w:r>
          </w:p>
          <w:p w:rsidR="002B1979" w:rsidRPr="003A1B2C" w:rsidRDefault="002B1979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proofErr w:type="gramStart"/>
            <w:r w:rsidRPr="003A1B2C">
              <w:t>в</w:t>
            </w:r>
            <w:proofErr w:type="gramEnd"/>
            <w:r w:rsidRPr="003A1B2C">
              <w:t xml:space="preserve"> предоставлении муниципальной услуги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Разъяснение причины принятия решения</w:t>
            </w:r>
          </w:p>
          <w:p w:rsidR="002B1979" w:rsidRPr="003A1B2C" w:rsidRDefault="002B1979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680"/>
            </w:pPr>
            <w:proofErr w:type="gramStart"/>
            <w:r w:rsidRPr="003A1B2C">
              <w:t>об</w:t>
            </w:r>
            <w:proofErr w:type="gramEnd"/>
            <w:r w:rsidRPr="003A1B2C">
              <w:t xml:space="preserve"> отказе в предоставлении муниципальной услуги</w:t>
            </w:r>
          </w:p>
        </w:tc>
      </w:tr>
      <w:tr w:rsidR="002B1979" w:rsidRPr="003A1B2C">
        <w:trPr>
          <w:trHeight w:val="384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2B1979" w:rsidRPr="003A1B2C" w:rsidRDefault="002B1979" w:rsidP="003A1B2C">
      <w:pPr>
        <w:pStyle w:val="aa"/>
        <w:framePr w:wrap="notBeside" w:vAnchor="text" w:hAnchor="text" w:xAlign="center" w:y="1"/>
        <w:shd w:val="clear" w:color="auto" w:fill="auto"/>
        <w:spacing w:line="240" w:lineRule="auto"/>
        <w:jc w:val="center"/>
      </w:pPr>
      <w:r w:rsidRPr="003A1B2C">
        <w:t>Вы вправе повторно обратиться в Администрацию с запросом после устранения указанного основания для отказа в предоставлении муниципальной услуги.</w:t>
      </w:r>
    </w:p>
    <w:p w:rsidR="002B1979" w:rsidRPr="003A1B2C" w:rsidRDefault="002B1979" w:rsidP="003A1B2C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r w:rsidRPr="003A1B2C"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V «Досудебный (внесудебный) порядок обжалования решений и действий (бездействия) Администрации, МФЦ, а также их должностных лиц, государственных служащих и работников» Административного регламента, а также в судебном порядке в соответствии с законодательством Российской Федерации.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Дополнительно информируем:</w:t>
      </w:r>
    </w:p>
    <w:p w:rsidR="009B5E8F" w:rsidRPr="003A1B2C" w:rsidRDefault="009B5E8F" w:rsidP="003A1B2C">
      <w:pPr>
        <w:pStyle w:val="a4"/>
        <w:shd w:val="clear" w:color="auto" w:fill="auto"/>
        <w:spacing w:after="0" w:line="240" w:lineRule="auto"/>
        <w:ind w:left="20" w:firstLine="700"/>
        <w:jc w:val="both"/>
      </w:pPr>
      <w:r>
        <w:t>_________________________________________________________________</w:t>
      </w:r>
    </w:p>
    <w:p w:rsidR="002B1979" w:rsidRPr="003A1B2C" w:rsidRDefault="002B1979" w:rsidP="003A1B2C">
      <w:pPr>
        <w:pStyle w:val="20"/>
        <w:shd w:val="clear" w:color="auto" w:fill="auto"/>
        <w:spacing w:line="240" w:lineRule="auto"/>
        <w:ind w:left="20" w:right="20"/>
      </w:pPr>
      <w:r w:rsidRPr="003A1B2C">
        <w:rPr>
          <w:rStyle w:val="22"/>
          <w:i/>
          <w:iCs/>
          <w:noProof w:val="0"/>
        </w:rPr>
        <w:t>(</w:t>
      </w:r>
      <w:proofErr w:type="gramStart"/>
      <w:r w:rsidRPr="003A1B2C">
        <w:t>указывается</w:t>
      </w:r>
      <w:proofErr w:type="gramEnd"/>
      <w:r w:rsidRPr="003A1B2C">
        <w:t xml:space="preserve">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</w:t>
      </w:r>
    </w:p>
    <w:p w:rsidR="009B5E8F" w:rsidRDefault="009B5E8F" w:rsidP="009B5E8F">
      <w:pPr>
        <w:pStyle w:val="a4"/>
        <w:shd w:val="clear" w:color="auto" w:fill="auto"/>
        <w:spacing w:after="0" w:line="240" w:lineRule="auto"/>
        <w:ind w:left="20" w:firstLine="700"/>
        <w:jc w:val="both"/>
      </w:pPr>
    </w:p>
    <w:p w:rsidR="002B1979" w:rsidRPr="003A1B2C" w:rsidRDefault="002B1979" w:rsidP="009B5E8F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(</w:t>
      </w:r>
      <w:proofErr w:type="gramStart"/>
      <w:r w:rsidRPr="003A1B2C">
        <w:t>уполномоченное</w:t>
      </w:r>
      <w:proofErr w:type="gramEnd"/>
    </w:p>
    <w:p w:rsidR="002B1979" w:rsidRPr="003A1B2C" w:rsidRDefault="002B1979" w:rsidP="009B5E8F">
      <w:pPr>
        <w:pStyle w:val="a4"/>
        <w:shd w:val="clear" w:color="auto" w:fill="auto"/>
        <w:spacing w:after="0" w:line="240" w:lineRule="auto"/>
        <w:ind w:left="7020" w:firstLine="0"/>
      </w:pPr>
      <w:r w:rsidRPr="003A1B2C">
        <w:t>(</w:t>
      </w:r>
      <w:proofErr w:type="gramStart"/>
      <w:r w:rsidRPr="003A1B2C">
        <w:t>подпись</w:t>
      </w:r>
      <w:proofErr w:type="gramEnd"/>
      <w:r w:rsidRPr="003A1B2C">
        <w:t>, фамилия,</w:t>
      </w:r>
    </w:p>
    <w:p w:rsidR="002B1979" w:rsidRPr="003A1B2C" w:rsidRDefault="002B1979" w:rsidP="009B5E8F">
      <w:pPr>
        <w:pStyle w:val="a4"/>
        <w:shd w:val="clear" w:color="auto" w:fill="auto"/>
        <w:spacing w:after="0" w:line="240" w:lineRule="auto"/>
        <w:ind w:left="20" w:firstLine="700"/>
        <w:jc w:val="both"/>
      </w:pPr>
      <w:proofErr w:type="gramStart"/>
      <w:r w:rsidRPr="003A1B2C">
        <w:t>должностное</w:t>
      </w:r>
      <w:proofErr w:type="gramEnd"/>
      <w:r w:rsidRPr="003A1B2C">
        <w:t xml:space="preserve"> лицо</w:t>
      </w:r>
    </w:p>
    <w:p w:rsidR="002B1979" w:rsidRPr="003A1B2C" w:rsidRDefault="002B1979" w:rsidP="009B5E8F">
      <w:pPr>
        <w:pStyle w:val="a4"/>
        <w:shd w:val="clear" w:color="auto" w:fill="auto"/>
        <w:spacing w:after="0" w:line="240" w:lineRule="auto"/>
        <w:ind w:left="7520" w:firstLine="0"/>
      </w:pPr>
      <w:proofErr w:type="gramStart"/>
      <w:r w:rsidRPr="003A1B2C">
        <w:t>инициалы</w:t>
      </w:r>
      <w:proofErr w:type="gramEnd"/>
      <w:r w:rsidRPr="003A1B2C">
        <w:t>)</w:t>
      </w:r>
    </w:p>
    <w:p w:rsidR="002B1979" w:rsidRPr="003A1B2C" w:rsidRDefault="002B1979" w:rsidP="009B5E8F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Администрации)</w:t>
      </w:r>
    </w:p>
    <w:p w:rsidR="002B1979" w:rsidRPr="003A1B2C" w:rsidRDefault="002B1979" w:rsidP="009B5E8F">
      <w:pPr>
        <w:pStyle w:val="a4"/>
        <w:shd w:val="clear" w:color="auto" w:fill="auto"/>
        <w:spacing w:after="0" w:line="240" w:lineRule="auto"/>
        <w:ind w:left="6804" w:firstLine="0"/>
        <w:sectPr w:rsidR="002B1979" w:rsidRPr="003A1B2C" w:rsidSect="009B5E8F">
          <w:type w:val="continuous"/>
          <w:pgSz w:w="11905" w:h="16837"/>
          <w:pgMar w:top="1134" w:right="565" w:bottom="1094" w:left="1701" w:header="0" w:footer="3" w:gutter="0"/>
          <w:cols w:space="720"/>
          <w:noEndnote/>
          <w:docGrid w:linePitch="360"/>
        </w:sectPr>
      </w:pPr>
      <w:r w:rsidRPr="003A1B2C">
        <w:t>«</w:t>
      </w:r>
      <w:r w:rsidR="009B5E8F">
        <w:t>____</w:t>
      </w:r>
      <w:r w:rsidRPr="003A1B2C">
        <w:t>»</w:t>
      </w:r>
      <w:r w:rsidR="009B5E8F">
        <w:t>_________</w:t>
      </w:r>
      <w:r w:rsidRPr="003A1B2C">
        <w:t xml:space="preserve"> 202</w:t>
      </w:r>
      <w:r w:rsidR="009B5E8F">
        <w:t>__</w:t>
      </w:r>
    </w:p>
    <w:p w:rsidR="009B5E8F" w:rsidRDefault="009B5E8F">
      <w:pPr>
        <w:rPr>
          <w:rFonts w:ascii="Times New Roman" w:hAnsi="Times New Roman" w:cs="Times New Roman"/>
          <w:color w:val="auto"/>
          <w:sz w:val="27"/>
          <w:szCs w:val="27"/>
        </w:rPr>
      </w:pPr>
      <w:r>
        <w:lastRenderedPageBreak/>
        <w:br w:type="page"/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5000" w:firstLine="0"/>
      </w:pPr>
      <w:r w:rsidRPr="003A1B2C">
        <w:lastRenderedPageBreak/>
        <w:t>Приложение 3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5000" w:right="52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CF4DF7" w:rsidRPr="003A1B2C">
        <w:t>Административн</w:t>
      </w:r>
      <w:r w:rsidR="00CF4DF7">
        <w:t>ому</w:t>
      </w:r>
      <w:r w:rsidR="00CF4DF7" w:rsidRPr="003A1B2C">
        <w:t xml:space="preserve"> регламент</w:t>
      </w:r>
      <w:r w:rsidR="00CF4DF7">
        <w:t>у</w:t>
      </w:r>
      <w:r w:rsidR="00CF4DF7" w:rsidRPr="003A1B2C">
        <w:t xml:space="preserve"> </w:t>
      </w:r>
      <w:r w:rsidRPr="003A1B2C"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</w:t>
      </w:r>
      <w:r w:rsidR="00315BBA">
        <w:t>ального строительства»</w:t>
      </w:r>
    </w:p>
    <w:p w:rsidR="00315BBA" w:rsidRDefault="00315BBA" w:rsidP="003A1B2C">
      <w:pPr>
        <w:pStyle w:val="a4"/>
        <w:shd w:val="clear" w:color="auto" w:fill="auto"/>
        <w:spacing w:after="0" w:line="240" w:lineRule="auto"/>
        <w:ind w:left="438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380" w:firstLine="0"/>
      </w:pPr>
      <w:r w:rsidRPr="003A1B2C">
        <w:t>Перечень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1780" w:right="1920" w:firstLine="0"/>
        <w:jc w:val="right"/>
      </w:pPr>
      <w:proofErr w:type="gramStart"/>
      <w:r w:rsidRPr="003A1B2C">
        <w:t>нормативных</w:t>
      </w:r>
      <w:proofErr w:type="gramEnd"/>
      <w:r w:rsidRPr="003A1B2C">
        <w:t xml:space="preserve"> правовых актов Российской Федерации, нормативных правовых актов Московской области,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00"/>
        <w:jc w:val="both"/>
      </w:pPr>
      <w:proofErr w:type="gramStart"/>
      <w:r w:rsidRPr="003A1B2C">
        <w:t>регулирующих</w:t>
      </w:r>
      <w:proofErr w:type="gramEnd"/>
      <w:r w:rsidRPr="003A1B2C">
        <w:t xml:space="preserve"> предоставление муниципальной услуги «Направление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720" w:right="520" w:firstLine="0"/>
        <w:jc w:val="right"/>
      </w:pPr>
      <w:proofErr w:type="gramStart"/>
      <w:r w:rsidRPr="003A1B2C">
        <w:t>уведомления</w:t>
      </w:r>
      <w:proofErr w:type="gramEnd"/>
      <w:r w:rsidRPr="003A1B2C">
        <w:t xml:space="preserve">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CF4DF7" w:rsidRPr="003A1B2C" w:rsidRDefault="00CF4DF7" w:rsidP="003A1B2C">
      <w:pPr>
        <w:pStyle w:val="a4"/>
        <w:shd w:val="clear" w:color="auto" w:fill="auto"/>
        <w:spacing w:after="0" w:line="240" w:lineRule="auto"/>
        <w:ind w:left="720" w:right="520" w:firstLine="0"/>
        <w:jc w:val="right"/>
      </w:pP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964"/>
        </w:tabs>
        <w:spacing w:after="0" w:line="240" w:lineRule="auto"/>
        <w:ind w:firstLine="700"/>
        <w:jc w:val="both"/>
      </w:pPr>
      <w:r w:rsidRPr="003A1B2C">
        <w:t>Конституция Российской Федерации.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978"/>
        </w:tabs>
        <w:spacing w:after="0" w:line="240" w:lineRule="auto"/>
        <w:ind w:firstLine="700"/>
        <w:jc w:val="both"/>
      </w:pPr>
      <w:r w:rsidRPr="003A1B2C">
        <w:t>Земельный кодекс Российской Федерации.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974"/>
        </w:tabs>
        <w:spacing w:after="0" w:line="240" w:lineRule="auto"/>
        <w:ind w:firstLine="700"/>
        <w:jc w:val="both"/>
      </w:pPr>
      <w:r w:rsidRPr="003A1B2C">
        <w:t>Градостроительный кодекс Российской Федерации.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994"/>
        </w:tabs>
        <w:spacing w:after="0" w:line="240" w:lineRule="auto"/>
        <w:ind w:firstLine="700"/>
        <w:jc w:val="both"/>
      </w:pPr>
      <w:r w:rsidRPr="003A1B2C">
        <w:t>Федеральный закон от 27.07.2010 № 210-ФЗ «Об организации предоставления государственных и муниципальных услуг».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989"/>
        </w:tabs>
        <w:spacing w:after="0" w:line="240" w:lineRule="auto"/>
        <w:ind w:firstLine="700"/>
        <w:jc w:val="both"/>
      </w:pPr>
      <w:r w:rsidRPr="003A1B2C"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2B1979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978"/>
        </w:tabs>
        <w:spacing w:after="0" w:line="240" w:lineRule="auto"/>
        <w:ind w:firstLine="700"/>
        <w:jc w:val="both"/>
      </w:pPr>
      <w:r w:rsidRPr="003A1B2C">
        <w:t>Федеральный закон от 06.04.2011 № 63-ФЗ «Об электронной подписи».</w:t>
      </w:r>
    </w:p>
    <w:p w:rsidR="0050503E" w:rsidRPr="003A1B2C" w:rsidRDefault="0050503E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978"/>
        </w:tabs>
        <w:spacing w:after="0" w:line="240" w:lineRule="auto"/>
        <w:ind w:firstLine="700"/>
        <w:jc w:val="both"/>
      </w:pPr>
      <w:r w:rsidRPr="0050503E">
        <w:t>Федеральный закон от 24.11.1995 </w:t>
      </w:r>
      <w:r>
        <w:t>№</w:t>
      </w:r>
      <w:r w:rsidRPr="0050503E">
        <w:t xml:space="preserve"> 181-ФЗ </w:t>
      </w:r>
      <w:r w:rsidRPr="003A1B2C">
        <w:t>«</w:t>
      </w:r>
      <w:r w:rsidRPr="0050503E">
        <w:t>О социальной защите инвалидов в Российской Федерации</w:t>
      </w:r>
      <w:r>
        <w:t>.</w:t>
      </w:r>
      <w:r w:rsidRPr="0050503E">
        <w:t xml:space="preserve"> 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994"/>
        </w:tabs>
        <w:spacing w:after="0" w:line="240" w:lineRule="auto"/>
        <w:ind w:firstLine="700"/>
        <w:jc w:val="both"/>
      </w:pPr>
      <w:r w:rsidRPr="003A1B2C">
        <w:t>Постановление Правительства Российский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994"/>
        </w:tabs>
        <w:spacing w:after="0" w:line="240" w:lineRule="auto"/>
        <w:ind w:firstLine="700"/>
        <w:jc w:val="both"/>
      </w:pPr>
      <w:r w:rsidRPr="003A1B2C"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994"/>
        </w:tabs>
        <w:spacing w:after="0" w:line="240" w:lineRule="auto"/>
        <w:ind w:firstLine="700"/>
        <w:jc w:val="both"/>
      </w:pPr>
      <w:r w:rsidRPr="003A1B2C">
        <w:t>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</w:t>
      </w:r>
      <w:proofErr w:type="gramStart"/>
      <w:r w:rsidRPr="003A1B2C">
        <w:t>» .</w:t>
      </w:r>
      <w:proofErr w:type="gramEnd"/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28"/>
        </w:tabs>
        <w:spacing w:after="0" w:line="240" w:lineRule="auto"/>
        <w:ind w:firstLine="700"/>
        <w:jc w:val="both"/>
      </w:pPr>
      <w:r w:rsidRPr="003A1B2C">
        <w:t>Постановление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>Постановление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lastRenderedPageBreak/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8"/>
          <w:tab w:val="left" w:pos="2862"/>
          <w:tab w:val="left" w:pos="4657"/>
          <w:tab w:val="left" w:pos="6217"/>
          <w:tab w:val="left" w:pos="7820"/>
        </w:tabs>
        <w:spacing w:after="0" w:line="240" w:lineRule="auto"/>
        <w:ind w:left="20" w:right="20" w:firstLine="720"/>
        <w:jc w:val="both"/>
      </w:pPr>
      <w:r w:rsidRPr="003A1B2C">
        <w:t>Постановление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</w:t>
      </w:r>
      <w:r w:rsidRPr="003A1B2C">
        <w:tab/>
        <w:t>услуги,</w:t>
      </w:r>
      <w:r w:rsidR="00315BBA">
        <w:t xml:space="preserve"> в том </w:t>
      </w:r>
      <w:r w:rsidRPr="003A1B2C">
        <w:t>числе</w:t>
      </w:r>
      <w:r w:rsidR="00315BBA">
        <w:t xml:space="preserve"> </w:t>
      </w:r>
      <w:r w:rsidRPr="003A1B2C">
        <w:t>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8"/>
        </w:tabs>
        <w:spacing w:after="0" w:line="240" w:lineRule="auto"/>
        <w:ind w:left="20" w:right="20" w:firstLine="720"/>
        <w:jc w:val="both"/>
      </w:pPr>
      <w:r w:rsidRPr="003A1B2C">
        <w:t>Приказ Министерства строительства и жилищно-коммунального хозяйства Российской Федерации от 24.01.2019 № 34/</w:t>
      </w:r>
      <w:proofErr w:type="spellStart"/>
      <w:r w:rsidRPr="003A1B2C">
        <w:t>пр</w:t>
      </w:r>
      <w:proofErr w:type="spellEnd"/>
      <w:r w:rsidRPr="003A1B2C">
        <w:t xml:space="preserve"> «Об утверждении форм уведомлений о 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 xml:space="preserve">Закон Московской области </w:t>
      </w:r>
      <w:r w:rsidR="0050503E">
        <w:t xml:space="preserve">от 04.05.2016 </w:t>
      </w:r>
      <w:r w:rsidRPr="003A1B2C">
        <w:t>№ 37/2016-ОЗ «Кодекс Московской области об административных правонарушениях».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8"/>
        </w:tabs>
        <w:spacing w:after="0" w:line="240" w:lineRule="auto"/>
        <w:ind w:left="20" w:right="20" w:firstLine="720"/>
        <w:jc w:val="both"/>
      </w:pPr>
      <w:r w:rsidRPr="003A1B2C">
        <w:t xml:space="preserve">Закон Московской области </w:t>
      </w:r>
      <w:r w:rsidR="0050503E">
        <w:t xml:space="preserve">от 22.10.2009 </w:t>
      </w:r>
      <w:r w:rsidRPr="003A1B2C">
        <w:t>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8"/>
        </w:tabs>
        <w:spacing w:after="0" w:line="240" w:lineRule="auto"/>
        <w:ind w:left="20" w:right="20" w:firstLine="720"/>
        <w:jc w:val="both"/>
      </w:pPr>
      <w:r w:rsidRPr="003A1B2C">
        <w:t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8"/>
        </w:tabs>
        <w:spacing w:after="0" w:line="240" w:lineRule="auto"/>
        <w:ind w:left="20" w:right="20" w:firstLine="720"/>
        <w:jc w:val="both"/>
      </w:pPr>
      <w:r w:rsidRPr="003A1B2C">
        <w:t>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>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 xml:space="preserve">Постановление Правительства Московской области от 25.04.2011 № 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</w:t>
      </w:r>
      <w:r w:rsidRPr="003A1B2C">
        <w:lastRenderedPageBreak/>
        <w:t>государственной власти Московской области, государственными органами Московской области».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2B1979" w:rsidRPr="003A1B2C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>Распоряжение Министерства экологии и природопользования Московской области от 25.02.2021 № 134-РМ «Об утверждении Порядка обращения с отходами строительства, сноса зданий и сооружений, в том числе грунтами, на территории Московской области».</w:t>
      </w:r>
    </w:p>
    <w:p w:rsidR="002B1979" w:rsidRDefault="002B1979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50503E" w:rsidRPr="003A1B2C" w:rsidRDefault="0050503E" w:rsidP="003A1B2C">
      <w:pPr>
        <w:pStyle w:val="a4"/>
        <w:numPr>
          <w:ilvl w:val="0"/>
          <w:numId w:val="48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>
        <w:t>Устав городского округа Фрязино Московской области.</w:t>
      </w:r>
    </w:p>
    <w:p w:rsidR="00315BBA" w:rsidRDefault="00315BBA">
      <w:pPr>
        <w:rPr>
          <w:rFonts w:ascii="Times New Roman" w:hAnsi="Times New Roman" w:cs="Times New Roman"/>
          <w:color w:val="auto"/>
          <w:sz w:val="27"/>
          <w:szCs w:val="27"/>
        </w:rPr>
      </w:pPr>
      <w:r>
        <w:br w:type="page"/>
      </w:r>
    </w:p>
    <w:p w:rsidR="009A49E5" w:rsidRPr="003A1B2C" w:rsidRDefault="009A49E5" w:rsidP="003A1B2C">
      <w:pPr>
        <w:pStyle w:val="a4"/>
        <w:shd w:val="clear" w:color="auto" w:fill="auto"/>
        <w:spacing w:after="0" w:line="240" w:lineRule="auto"/>
        <w:ind w:left="5120" w:firstLine="0"/>
      </w:pPr>
      <w:r w:rsidRPr="003A1B2C">
        <w:lastRenderedPageBreak/>
        <w:t>Приложение 4</w:t>
      </w:r>
    </w:p>
    <w:p w:rsidR="009A49E5" w:rsidRPr="003A1B2C" w:rsidRDefault="009A49E5" w:rsidP="003A1B2C">
      <w:pPr>
        <w:pStyle w:val="a4"/>
        <w:shd w:val="clear" w:color="auto" w:fill="auto"/>
        <w:spacing w:after="0" w:line="240" w:lineRule="auto"/>
        <w:ind w:left="5120" w:right="76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50503E" w:rsidRPr="003A1B2C">
        <w:t>Административн</w:t>
      </w:r>
      <w:r w:rsidR="0050503E">
        <w:t>ому</w:t>
      </w:r>
      <w:r w:rsidR="0050503E" w:rsidRPr="003A1B2C">
        <w:t xml:space="preserve"> регламент</w:t>
      </w:r>
      <w:r w:rsidR="0050503E">
        <w:t>у</w:t>
      </w:r>
      <w:r w:rsidR="0050503E" w:rsidRPr="003A1B2C">
        <w:t xml:space="preserve"> </w:t>
      </w:r>
      <w:r w:rsidRPr="003A1B2C">
        <w:t xml:space="preserve"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</w:p>
    <w:p w:rsidR="00315BBA" w:rsidRDefault="00315BBA" w:rsidP="003A1B2C">
      <w:pPr>
        <w:pStyle w:val="12"/>
        <w:keepNext/>
        <w:keepLines/>
        <w:shd w:val="clear" w:color="auto" w:fill="auto"/>
        <w:spacing w:before="0" w:after="0" w:line="240" w:lineRule="auto"/>
        <w:ind w:left="180"/>
      </w:pPr>
      <w:bookmarkStart w:id="0" w:name="bookmark0"/>
    </w:p>
    <w:p w:rsidR="009A49E5" w:rsidRDefault="009A49E5" w:rsidP="003A1B2C">
      <w:pPr>
        <w:pStyle w:val="12"/>
        <w:keepNext/>
        <w:keepLines/>
        <w:shd w:val="clear" w:color="auto" w:fill="auto"/>
        <w:spacing w:before="0" w:after="0" w:line="240" w:lineRule="auto"/>
        <w:ind w:left="180"/>
      </w:pPr>
      <w:r w:rsidRPr="003A1B2C">
        <w:t>Уведомление о планируемом сносе объекта капитального строительства</w:t>
      </w:r>
      <w:bookmarkEnd w:id="0"/>
    </w:p>
    <w:p w:rsidR="00315BBA" w:rsidRPr="003A1B2C" w:rsidRDefault="00315BBA" w:rsidP="003A1B2C">
      <w:pPr>
        <w:pStyle w:val="12"/>
        <w:keepNext/>
        <w:keepLines/>
        <w:shd w:val="clear" w:color="auto" w:fill="auto"/>
        <w:spacing w:before="0" w:after="0" w:line="240" w:lineRule="auto"/>
        <w:ind w:left="180"/>
      </w:pPr>
    </w:p>
    <w:p w:rsidR="009A49E5" w:rsidRDefault="009A49E5" w:rsidP="003A1B2C">
      <w:pPr>
        <w:pStyle w:val="71"/>
        <w:shd w:val="clear" w:color="auto" w:fill="auto"/>
        <w:tabs>
          <w:tab w:val="left" w:pos="9182"/>
        </w:tabs>
        <w:spacing w:line="240" w:lineRule="auto"/>
        <w:ind w:left="6340"/>
      </w:pPr>
      <w:r w:rsidRPr="003A1B2C">
        <w:t>«</w:t>
      </w:r>
      <w:r w:rsidR="00315BBA">
        <w:t>_____</w:t>
      </w:r>
      <w:r w:rsidRPr="003A1B2C">
        <w:t>»</w:t>
      </w:r>
      <w:r w:rsidR="00315BBA">
        <w:t>__________</w:t>
      </w:r>
      <w:r w:rsidRPr="003A1B2C">
        <w:t>20</w:t>
      </w:r>
      <w:r w:rsidR="00315BBA">
        <w:t>____</w:t>
      </w:r>
      <w:r w:rsidRPr="003A1B2C">
        <w:t xml:space="preserve"> г.</w:t>
      </w:r>
    </w:p>
    <w:p w:rsidR="00315BBA" w:rsidRPr="003A1B2C" w:rsidRDefault="00315BBA" w:rsidP="00315BBA">
      <w:pPr>
        <w:pStyle w:val="71"/>
        <w:shd w:val="clear" w:color="auto" w:fill="auto"/>
        <w:tabs>
          <w:tab w:val="left" w:pos="9182"/>
        </w:tabs>
        <w:spacing w:line="240" w:lineRule="auto"/>
        <w:ind w:left="142"/>
      </w:pPr>
      <w:r>
        <w:t>___________________________________________________________________________________________________________________________________________________________________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180"/>
      </w:pPr>
      <w:r w:rsidRPr="003A1B2C">
        <w:t>(</w:t>
      </w:r>
      <w:proofErr w:type="gramStart"/>
      <w:r w:rsidRPr="003A1B2C">
        <w:t>наименование</w:t>
      </w:r>
      <w:proofErr w:type="gramEnd"/>
      <w:r w:rsidRPr="003A1B2C">
        <w:t xml:space="preserve">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315BBA" w:rsidRDefault="00315BBA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p w:rsidR="009A49E5" w:rsidRDefault="009A49E5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  <w:r w:rsidRPr="003A1B2C">
        <w:t>1. Сведения о застройщике, техническом заказчике</w:t>
      </w:r>
    </w:p>
    <w:p w:rsidR="00315BBA" w:rsidRPr="003A1B2C" w:rsidRDefault="00315BBA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3192"/>
        <w:gridCol w:w="5548"/>
      </w:tblGrid>
      <w:tr w:rsidR="009A49E5" w:rsidRPr="003A1B2C" w:rsidTr="00315BBA">
        <w:trPr>
          <w:trHeight w:val="845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Фамилия, имя, отчество (при наличии)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28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Место жительства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Реквизиты документа, удо</w:t>
            </w:r>
            <w:r w:rsidRPr="003A1B2C">
              <w:softHyphen/>
              <w:t>стоверяющего личность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139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Сведения о юридическом лице, в случае если застрой</w:t>
            </w:r>
            <w:r w:rsidRPr="003A1B2C">
              <w:softHyphen/>
              <w:t>щиком или техническим за</w:t>
            </w:r>
            <w:r w:rsidRPr="003A1B2C">
              <w:softHyphen/>
              <w:t>казчиком является юридиче</w:t>
            </w:r>
            <w:r w:rsidRPr="003A1B2C">
              <w:softHyphen/>
              <w:t>ское лицо: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28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Наименование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29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Место нахождения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  <w:sectPr w:rsidR="009A49E5" w:rsidRPr="003A1B2C" w:rsidSect="009E596B">
          <w:type w:val="continuous"/>
          <w:pgSz w:w="11905" w:h="16837"/>
          <w:pgMar w:top="1079" w:right="565" w:bottom="1469" w:left="1276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3192"/>
        <w:gridCol w:w="6254"/>
      </w:tblGrid>
      <w:tr w:rsidR="009A49E5" w:rsidRPr="003A1B2C">
        <w:trPr>
          <w:trHeight w:val="250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lastRenderedPageBreak/>
              <w:t>1.2.3.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Государственный регистра</w:t>
            </w:r>
            <w:r w:rsidRPr="003A1B2C">
              <w:softHyphen/>
              <w:t>ционный номер записи о гос</w:t>
            </w:r>
            <w:r w:rsidRPr="003A1B2C">
              <w:softHyphen/>
              <w:t>ударственной регистрации юридического лица в едином государственном реестре юридических лиц, за исклю</w:t>
            </w:r>
            <w:r w:rsidRPr="003A1B2C">
              <w:softHyphen/>
              <w:t>чением случая, если заявите</w:t>
            </w:r>
            <w:r w:rsidRPr="003A1B2C">
              <w:softHyphen/>
              <w:t>лем является иностранное юридическое лицо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139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1.2.4.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Идентификационный номер налогоплательщика, за исклю</w:t>
            </w:r>
            <w:r w:rsidRPr="003A1B2C">
              <w:softHyphen/>
              <w:t>чением случая, если заявите</w:t>
            </w:r>
            <w:r w:rsidRPr="003A1B2C">
              <w:softHyphen/>
              <w:t>лем является иностранное юридическое лицо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835"/>
          <w:jc w:val="center"/>
        </w:trPr>
        <w:tc>
          <w:tcPr>
            <w:tcW w:w="10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E596B" w:rsidRDefault="009E596B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3300"/>
            </w:pPr>
          </w:p>
          <w:p w:rsidR="009A49E5" w:rsidRPr="003A1B2C" w:rsidRDefault="009A49E5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3300"/>
            </w:pPr>
            <w:r w:rsidRPr="003A1B2C">
              <w:t>2. Сведения о земельном участке</w:t>
            </w:r>
          </w:p>
        </w:tc>
      </w:tr>
      <w:tr w:rsidR="009A49E5" w:rsidRPr="003A1B2C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2.1.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Кадастровый номер земель</w:t>
            </w:r>
            <w:r w:rsidRPr="003A1B2C">
              <w:softHyphen/>
              <w:t>ного участка (при наличии)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2.2.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Адрес или описание местопо</w:t>
            </w:r>
            <w:r w:rsidRPr="003A1B2C">
              <w:softHyphen/>
              <w:t>ложения земельного участка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111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2.3.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праве застрой</w:t>
            </w:r>
            <w:r w:rsidRPr="003A1B2C">
              <w:softHyphen/>
              <w:t>щика на земельный участок (правоустанавливающие до</w:t>
            </w:r>
            <w:r w:rsidRPr="003A1B2C">
              <w:softHyphen/>
              <w:t>кументы)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84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2.4.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наличии прав иных лиц на земельный уча</w:t>
            </w:r>
            <w:r w:rsidRPr="003A1B2C">
              <w:softHyphen/>
              <w:t>сток (при наличии таких лиц)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1114"/>
          <w:jc w:val="center"/>
        </w:trPr>
        <w:tc>
          <w:tcPr>
            <w:tcW w:w="10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F2A2D" w:rsidRDefault="00CF2A2D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</w:p>
          <w:p w:rsidR="00CF2A2D" w:rsidRDefault="00CF2A2D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</w:p>
          <w:p w:rsidR="009A49E5" w:rsidRPr="003A1B2C" w:rsidRDefault="009A49E5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 w:rsidRPr="003A1B2C">
              <w:t>3. Сведения об объекте капитального строительства, подлежащем сносу</w:t>
            </w:r>
          </w:p>
        </w:tc>
      </w:tr>
      <w:tr w:rsidR="009A49E5" w:rsidRPr="003A1B2C">
        <w:trPr>
          <w:trHeight w:val="84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3.1.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Кадастровый номер объекта капитального строительства (при наличии)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111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3.2.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праве застрой</w:t>
            </w:r>
            <w:r w:rsidRPr="003A1B2C">
              <w:softHyphen/>
              <w:t>щика на объект капитального строительства (правоустанав</w:t>
            </w:r>
            <w:r w:rsidRPr="003A1B2C">
              <w:softHyphen/>
              <w:t>ливающие документы)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112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3.3.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наличии прав иных лиц на объект капи</w:t>
            </w:r>
            <w:r w:rsidRPr="003A1B2C">
              <w:softHyphen/>
              <w:t>тального строительства (при наличии таких лиц)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  <w:sectPr w:rsidR="009A49E5" w:rsidRPr="003A1B2C" w:rsidSect="003A1B2C">
          <w:type w:val="continuous"/>
          <w:pgSz w:w="11905" w:h="16837"/>
          <w:pgMar w:top="1406" w:right="565" w:bottom="3436" w:left="1701" w:header="0" w:footer="3" w:gutter="0"/>
          <w:cols w:space="720"/>
          <w:noEndnote/>
          <w:docGrid w:linePitch="360"/>
        </w:sectPr>
      </w:pPr>
    </w:p>
    <w:tbl>
      <w:tblPr>
        <w:tblStyle w:val="ab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6095"/>
      </w:tblGrid>
      <w:tr w:rsidR="00CF2A2D" w:rsidTr="00CF2A2D">
        <w:tc>
          <w:tcPr>
            <w:tcW w:w="851" w:type="dxa"/>
          </w:tcPr>
          <w:p w:rsidR="00CF2A2D" w:rsidRDefault="00CF2A2D" w:rsidP="00CF2A2D">
            <w:pPr>
              <w:pStyle w:val="71"/>
              <w:shd w:val="clear" w:color="auto" w:fill="auto"/>
              <w:spacing w:line="240" w:lineRule="auto"/>
              <w:jc w:val="both"/>
            </w:pPr>
            <w:r>
              <w:lastRenderedPageBreak/>
              <w:t>3.4.</w:t>
            </w:r>
          </w:p>
        </w:tc>
        <w:tc>
          <w:tcPr>
            <w:tcW w:w="3119" w:type="dxa"/>
          </w:tcPr>
          <w:p w:rsidR="00CF2A2D" w:rsidRDefault="00CF2A2D" w:rsidP="00CF2A2D">
            <w:pPr>
              <w:pStyle w:val="71"/>
              <w:shd w:val="clear" w:color="auto" w:fill="auto"/>
              <w:spacing w:line="240" w:lineRule="auto"/>
              <w:ind w:left="44" w:right="95"/>
              <w:jc w:val="both"/>
            </w:pPr>
            <w:r w:rsidRPr="003A1B2C">
              <w:t>Сведения о решении суда или органа местного само</w:t>
            </w:r>
            <w:r w:rsidRPr="003A1B2C">
              <w:softHyphen/>
              <w:t>управления о сносе объекта капитального строительства либо о наличии обязатель</w:t>
            </w:r>
            <w:r w:rsidRPr="003A1B2C">
              <w:softHyphen/>
              <w:t>ства по сносу самовольной постройки в соответствии с земельным законодатель</w:t>
            </w:r>
            <w:r w:rsidRPr="003A1B2C">
              <w:softHyphen/>
              <w:t xml:space="preserve">ством Российской Федерации (при наличии таких решения </w:t>
            </w:r>
            <w:r w:rsidRPr="00CF2A2D">
              <w:t>либо обязательства)</w:t>
            </w:r>
          </w:p>
          <w:p w:rsidR="00CF2A2D" w:rsidRDefault="00CF2A2D" w:rsidP="003A1B2C">
            <w:pPr>
              <w:pStyle w:val="71"/>
              <w:shd w:val="clear" w:color="auto" w:fill="auto"/>
              <w:spacing w:line="240" w:lineRule="auto"/>
              <w:ind w:right="6780"/>
              <w:jc w:val="both"/>
            </w:pPr>
          </w:p>
        </w:tc>
        <w:tc>
          <w:tcPr>
            <w:tcW w:w="6095" w:type="dxa"/>
          </w:tcPr>
          <w:p w:rsidR="00CF2A2D" w:rsidRDefault="00CF2A2D" w:rsidP="003A1B2C">
            <w:pPr>
              <w:pStyle w:val="71"/>
              <w:shd w:val="clear" w:color="auto" w:fill="auto"/>
              <w:spacing w:line="240" w:lineRule="auto"/>
              <w:ind w:right="6780"/>
              <w:jc w:val="both"/>
            </w:pPr>
          </w:p>
        </w:tc>
      </w:tr>
    </w:tbl>
    <w:p w:rsidR="00CF2A2D" w:rsidRPr="003A1B2C" w:rsidRDefault="00CF2A2D" w:rsidP="003A1B2C">
      <w:pPr>
        <w:pStyle w:val="71"/>
        <w:shd w:val="clear" w:color="auto" w:fill="auto"/>
        <w:spacing w:line="240" w:lineRule="auto"/>
        <w:ind w:left="840" w:right="6780"/>
        <w:jc w:val="both"/>
      </w:pPr>
    </w:p>
    <w:p w:rsidR="009A49E5" w:rsidRPr="003A1B2C" w:rsidRDefault="009A49E5" w:rsidP="003A1B2C">
      <w:pPr>
        <w:pStyle w:val="71"/>
        <w:shd w:val="clear" w:color="auto" w:fill="auto"/>
        <w:spacing w:line="240" w:lineRule="auto"/>
      </w:pPr>
      <w:r w:rsidRPr="003A1B2C">
        <w:t xml:space="preserve">Почтовый адрес и (или) адрес электронной почты для </w:t>
      </w:r>
      <w:proofErr w:type="gramStart"/>
      <w:r w:rsidRPr="003A1B2C">
        <w:t>связи:</w:t>
      </w:r>
      <w:r w:rsidR="00CF2A2D">
        <w:t>_</w:t>
      </w:r>
      <w:proofErr w:type="gramEnd"/>
      <w:r w:rsidR="00CF2A2D">
        <w:t>__________________________ __________________________________________________________________________________</w:t>
      </w:r>
    </w:p>
    <w:p w:rsidR="009A49E5" w:rsidRPr="003A1B2C" w:rsidRDefault="009A49E5" w:rsidP="003A1B2C">
      <w:pPr>
        <w:pStyle w:val="71"/>
        <w:shd w:val="clear" w:color="auto" w:fill="auto"/>
        <w:spacing w:line="240" w:lineRule="auto"/>
      </w:pPr>
      <w:r w:rsidRPr="003A1B2C">
        <w:t>Настоящим уведомлением я</w:t>
      </w:r>
      <w:r w:rsidR="00CF2A2D">
        <w:t xml:space="preserve"> _________________________________________________________ ___________________________________________________________________________________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3920"/>
        <w:jc w:val="left"/>
      </w:pPr>
      <w:r w:rsidRPr="003A1B2C">
        <w:t>(</w:t>
      </w:r>
      <w:proofErr w:type="gramStart"/>
      <w:r w:rsidRPr="003A1B2C">
        <w:t>фамилия</w:t>
      </w:r>
      <w:proofErr w:type="gramEnd"/>
      <w:r w:rsidRPr="003A1B2C">
        <w:t>, имя, отчество (при наличии))</w:t>
      </w:r>
    </w:p>
    <w:p w:rsidR="009A49E5" w:rsidRDefault="009A49E5" w:rsidP="003A1B2C">
      <w:pPr>
        <w:pStyle w:val="71"/>
        <w:shd w:val="clear" w:color="auto" w:fill="auto"/>
        <w:spacing w:line="240" w:lineRule="auto"/>
        <w:ind w:right="220"/>
      </w:pPr>
      <w:proofErr w:type="gramStart"/>
      <w:r w:rsidRPr="003A1B2C">
        <w:t>даю</w:t>
      </w:r>
      <w:proofErr w:type="gramEnd"/>
      <w:r w:rsidRPr="003A1B2C">
        <w:t xml:space="preserve"> согласие на обработку персональных данных (в случае если застройщиком является физическое лицо).</w:t>
      </w:r>
    </w:p>
    <w:p w:rsidR="00CF2A2D" w:rsidRDefault="00CF2A2D" w:rsidP="003A1B2C">
      <w:pPr>
        <w:pStyle w:val="71"/>
        <w:shd w:val="clear" w:color="auto" w:fill="auto"/>
        <w:spacing w:line="240" w:lineRule="auto"/>
        <w:ind w:right="220"/>
      </w:pPr>
    </w:p>
    <w:p w:rsidR="00CF2A2D" w:rsidRDefault="00CF2A2D" w:rsidP="003A1B2C">
      <w:pPr>
        <w:pStyle w:val="71"/>
        <w:shd w:val="clear" w:color="auto" w:fill="auto"/>
        <w:spacing w:line="240" w:lineRule="auto"/>
        <w:ind w:right="220"/>
      </w:pPr>
    </w:p>
    <w:p w:rsidR="00CF2A2D" w:rsidRPr="003A1B2C" w:rsidRDefault="00CF2A2D" w:rsidP="003A1B2C">
      <w:pPr>
        <w:pStyle w:val="71"/>
        <w:shd w:val="clear" w:color="auto" w:fill="auto"/>
        <w:spacing w:line="240" w:lineRule="auto"/>
        <w:ind w:right="220"/>
      </w:pPr>
    </w:p>
    <w:p w:rsidR="009A49E5" w:rsidRPr="003A1B2C" w:rsidRDefault="009A49E5" w:rsidP="003A1B2C">
      <w:pPr>
        <w:pStyle w:val="80"/>
        <w:shd w:val="clear" w:color="auto" w:fill="auto"/>
        <w:tabs>
          <w:tab w:val="left" w:pos="4920"/>
          <w:tab w:val="left" w:pos="7502"/>
        </w:tabs>
        <w:spacing w:before="0" w:after="0" w:line="240" w:lineRule="auto"/>
        <w:ind w:left="840"/>
        <w:jc w:val="left"/>
      </w:pPr>
      <w:r w:rsidRPr="003A1B2C">
        <w:t>(</w:t>
      </w:r>
      <w:proofErr w:type="gramStart"/>
      <w:r w:rsidRPr="003A1B2C">
        <w:t>должность</w:t>
      </w:r>
      <w:proofErr w:type="gramEnd"/>
      <w:r w:rsidRPr="003A1B2C">
        <w:t>, в случае, если застройщиком или</w:t>
      </w:r>
      <w:r w:rsidRPr="003A1B2C">
        <w:tab/>
        <w:t>(подпись)</w:t>
      </w:r>
      <w:r w:rsidRPr="003A1B2C">
        <w:tab/>
        <w:t>(расшифровка подписи)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480"/>
        <w:jc w:val="left"/>
      </w:pPr>
      <w:proofErr w:type="gramStart"/>
      <w:r w:rsidRPr="003A1B2C">
        <w:t>техническим</w:t>
      </w:r>
      <w:proofErr w:type="gramEnd"/>
      <w:r w:rsidRPr="003A1B2C">
        <w:t xml:space="preserve"> заказчиком является юридическое лицо)</w:t>
      </w:r>
    </w:p>
    <w:p w:rsidR="009A49E5" w:rsidRPr="003A1B2C" w:rsidRDefault="009A49E5" w:rsidP="003A1B2C">
      <w:pPr>
        <w:pStyle w:val="71"/>
        <w:shd w:val="clear" w:color="auto" w:fill="auto"/>
        <w:spacing w:line="240" w:lineRule="auto"/>
        <w:ind w:left="1720"/>
      </w:pPr>
      <w:r w:rsidRPr="003A1B2C">
        <w:t>М. П.</w:t>
      </w:r>
    </w:p>
    <w:p w:rsidR="009A49E5" w:rsidRPr="003A1B2C" w:rsidRDefault="009A49E5" w:rsidP="003A1B2C">
      <w:pPr>
        <w:pStyle w:val="101"/>
        <w:shd w:val="clear" w:color="auto" w:fill="auto"/>
        <w:spacing w:before="0" w:after="0" w:line="240" w:lineRule="auto"/>
        <w:ind w:left="1720"/>
      </w:pPr>
      <w:r w:rsidRPr="003A1B2C">
        <w:t>(</w:t>
      </w:r>
      <w:proofErr w:type="gramStart"/>
      <w:r w:rsidRPr="003A1B2C">
        <w:t>при</w:t>
      </w:r>
      <w:proofErr w:type="gramEnd"/>
      <w:r w:rsidRPr="003A1B2C">
        <w:t xml:space="preserve"> наличии)</w:t>
      </w:r>
    </w:p>
    <w:p w:rsidR="00CF2A2D" w:rsidRDefault="00CF2A2D" w:rsidP="003A1B2C">
      <w:pPr>
        <w:pStyle w:val="71"/>
        <w:shd w:val="clear" w:color="auto" w:fill="auto"/>
        <w:spacing w:line="240" w:lineRule="auto"/>
      </w:pPr>
    </w:p>
    <w:p w:rsidR="009A49E5" w:rsidRPr="003A1B2C" w:rsidRDefault="009A49E5" w:rsidP="003A1B2C">
      <w:pPr>
        <w:pStyle w:val="71"/>
        <w:shd w:val="clear" w:color="auto" w:fill="auto"/>
        <w:spacing w:line="240" w:lineRule="auto"/>
      </w:pPr>
      <w:r w:rsidRPr="003A1B2C">
        <w:t xml:space="preserve">К настоящему уведомлению </w:t>
      </w:r>
      <w:proofErr w:type="gramStart"/>
      <w:r w:rsidRPr="003A1B2C">
        <w:t>прилагаются:</w:t>
      </w:r>
      <w:r w:rsidR="00CF2A2D">
        <w:t>_</w:t>
      </w:r>
      <w:proofErr w:type="gramEnd"/>
      <w:r w:rsidR="00CF2A2D">
        <w:t>_____________________________________________ __________________________________________________________________________________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2040" w:right="2220"/>
        <w:jc w:val="right"/>
      </w:pPr>
      <w:r w:rsidRPr="003A1B2C">
        <w:t>(</w:t>
      </w:r>
      <w:proofErr w:type="gramStart"/>
      <w:r w:rsidRPr="003A1B2C">
        <w:t>документы</w:t>
      </w:r>
      <w:proofErr w:type="gramEnd"/>
      <w:r w:rsidRPr="003A1B2C">
        <w:t xml:space="preserve"> в соответствии с частью 10 статьи 55.31 Градостроительного кодекса Российской Федерации (Собрание законодательства Российской Федерации, 2005, № 1, ст. 16; 2018, № 32, ст. 5133, 5135))</w:t>
      </w:r>
      <w:r w:rsidRPr="003A1B2C">
        <w:rPr>
          <w:vertAlign w:val="superscript"/>
        </w:rPr>
        <w:t>1</w:t>
      </w: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9A49E5" w:rsidRPr="003A1B2C" w:rsidRDefault="009A49E5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  <w:r w:rsidRPr="003A1B2C">
        <w:t>Утверждена приказом Министерства строительства и жилищно-коммунального хозяйства Российской Федерации от 24.01.2019 № 34/</w:t>
      </w:r>
      <w:proofErr w:type="spellStart"/>
      <w:r w:rsidRPr="003A1B2C">
        <w:t>пр</w:t>
      </w:r>
      <w:proofErr w:type="spellEnd"/>
      <w:r w:rsidRPr="003A1B2C"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9A49E5" w:rsidRPr="003A1B2C" w:rsidRDefault="009A49E5" w:rsidP="003A1B2C">
      <w:pPr>
        <w:pStyle w:val="111"/>
        <w:shd w:val="clear" w:color="auto" w:fill="auto"/>
        <w:spacing w:after="0" w:line="240" w:lineRule="auto"/>
        <w:ind w:left="180"/>
      </w:pPr>
      <w:r w:rsidRPr="003A1B2C">
        <w:lastRenderedPageBreak/>
        <w:t>Уведомление о завершении сноса объекта капитального строительства</w:t>
      </w:r>
    </w:p>
    <w:p w:rsidR="00CF2A2D" w:rsidRDefault="00CF2A2D" w:rsidP="003A1B2C">
      <w:pPr>
        <w:pStyle w:val="71"/>
        <w:shd w:val="clear" w:color="auto" w:fill="auto"/>
        <w:tabs>
          <w:tab w:val="left" w:pos="9182"/>
        </w:tabs>
        <w:spacing w:line="240" w:lineRule="auto"/>
        <w:ind w:left="6340"/>
      </w:pPr>
    </w:p>
    <w:p w:rsidR="009A49E5" w:rsidRDefault="009A49E5" w:rsidP="003A1B2C">
      <w:pPr>
        <w:pStyle w:val="71"/>
        <w:shd w:val="clear" w:color="auto" w:fill="auto"/>
        <w:tabs>
          <w:tab w:val="left" w:pos="9182"/>
        </w:tabs>
        <w:spacing w:line="240" w:lineRule="auto"/>
        <w:ind w:left="6340"/>
      </w:pPr>
      <w:r w:rsidRPr="003A1B2C">
        <w:t>«</w:t>
      </w:r>
      <w:r w:rsidR="00CF2A2D">
        <w:t>____</w:t>
      </w:r>
      <w:r w:rsidRPr="003A1B2C">
        <w:t>»</w:t>
      </w:r>
      <w:r w:rsidR="00CF2A2D">
        <w:t>___________</w:t>
      </w:r>
      <w:r w:rsidRPr="003A1B2C">
        <w:t>20</w:t>
      </w:r>
      <w:r w:rsidR="00CF2A2D">
        <w:t>___</w:t>
      </w:r>
      <w:r w:rsidRPr="003A1B2C">
        <w:t xml:space="preserve"> г.</w:t>
      </w:r>
    </w:p>
    <w:p w:rsidR="00CF2A2D" w:rsidRDefault="00CF2A2D" w:rsidP="003A1B2C">
      <w:pPr>
        <w:pStyle w:val="71"/>
        <w:shd w:val="clear" w:color="auto" w:fill="auto"/>
        <w:tabs>
          <w:tab w:val="left" w:pos="9182"/>
        </w:tabs>
        <w:spacing w:line="240" w:lineRule="auto"/>
        <w:ind w:left="6340"/>
      </w:pPr>
    </w:p>
    <w:p w:rsidR="00CF2A2D" w:rsidRPr="003A1B2C" w:rsidRDefault="00CF2A2D" w:rsidP="00CF2A2D">
      <w:pPr>
        <w:pStyle w:val="71"/>
        <w:shd w:val="clear" w:color="auto" w:fill="auto"/>
        <w:tabs>
          <w:tab w:val="left" w:pos="9182"/>
        </w:tabs>
        <w:spacing w:line="240" w:lineRule="auto"/>
        <w:ind w:left="142"/>
      </w:pPr>
      <w:r>
        <w:t>___________________________________________________________________________________________________________________________________________________________________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180"/>
      </w:pPr>
      <w:r w:rsidRPr="003A1B2C">
        <w:t>(</w:t>
      </w:r>
      <w:proofErr w:type="gramStart"/>
      <w:r w:rsidRPr="003A1B2C">
        <w:t>наименование</w:t>
      </w:r>
      <w:proofErr w:type="gramEnd"/>
      <w:r w:rsidRPr="003A1B2C">
        <w:t xml:space="preserve"> органа местного самоуправления поселения, городского округа по месту нахождения земельного участка, на котором располагался снесенный объект капитального строительства, или в случае, если такой земельный участок находится на межселенной территории, — наименование органа местного самоуправления муниципального района)</w:t>
      </w:r>
    </w:p>
    <w:p w:rsidR="00CF2A2D" w:rsidRDefault="00CF2A2D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p w:rsidR="009A49E5" w:rsidRDefault="009A49E5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  <w:r w:rsidRPr="003A1B2C">
        <w:t>1. Сведения о застройщике, техническом заказчике</w:t>
      </w:r>
    </w:p>
    <w:p w:rsidR="00CF2A2D" w:rsidRPr="003A1B2C" w:rsidRDefault="00CF2A2D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3192"/>
        <w:gridCol w:w="6254"/>
      </w:tblGrid>
      <w:tr w:rsidR="009A49E5" w:rsidRPr="003A1B2C">
        <w:trPr>
          <w:trHeight w:val="84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Фамилия, имя, отчество (при наличии)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28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Место жительства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Реквизиты документа, удо</w:t>
            </w:r>
            <w:r w:rsidRPr="003A1B2C">
              <w:softHyphen/>
              <w:t>стоверяющего личность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138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юридическом лице, в случае если застрой</w:t>
            </w:r>
            <w:r w:rsidRPr="003A1B2C">
              <w:softHyphen/>
              <w:t>щиком или техническим за</w:t>
            </w:r>
            <w:r w:rsidRPr="003A1B2C">
              <w:softHyphen/>
              <w:t>казчиком является юридиче</w:t>
            </w:r>
            <w:r w:rsidRPr="003A1B2C">
              <w:softHyphen/>
              <w:t>ское лицо: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28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Наименование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28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Место нахождения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249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Государственный регистра</w:t>
            </w:r>
            <w:r w:rsidRPr="003A1B2C">
              <w:softHyphen/>
              <w:t>ционный номер записи о гос</w:t>
            </w:r>
            <w:r w:rsidRPr="003A1B2C">
              <w:softHyphen/>
              <w:t>ударственной регистрации юридического лица в едином государственном реестре юридических лиц, за исклю</w:t>
            </w:r>
            <w:r w:rsidRPr="003A1B2C">
              <w:softHyphen/>
              <w:t>чением случая, если заявите</w:t>
            </w:r>
            <w:r w:rsidRPr="003A1B2C">
              <w:softHyphen/>
              <w:t>лем является иностранное юридическое лицо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139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Идентификационный номер налогоплательщика, за исклю</w:t>
            </w:r>
            <w:r w:rsidRPr="003A1B2C">
              <w:softHyphen/>
              <w:t>чением случая, если заявите</w:t>
            </w:r>
            <w:r w:rsidRPr="003A1B2C">
              <w:softHyphen/>
              <w:t>лем является иностранное юридическое лицо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1114"/>
          <w:jc w:val="center"/>
        </w:trPr>
        <w:tc>
          <w:tcPr>
            <w:tcW w:w="10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A49E5" w:rsidRPr="003A1B2C" w:rsidRDefault="009A49E5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3300"/>
            </w:pPr>
            <w:r w:rsidRPr="003A1B2C">
              <w:t>2. Сведения о земельном участке</w:t>
            </w:r>
          </w:p>
        </w:tc>
      </w:tr>
      <w:tr w:rsidR="009A49E5" w:rsidRPr="003A1B2C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2.1.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Кадастровый номер земель</w:t>
            </w:r>
            <w:r w:rsidRPr="003A1B2C">
              <w:softHyphen/>
              <w:t>ного участка (при наличии)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57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2.2.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Адрес или описание местопо</w:t>
            </w:r>
            <w:r w:rsidRPr="003A1B2C">
              <w:softHyphen/>
              <w:t>ложения земельного участка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3192"/>
        <w:gridCol w:w="6254"/>
      </w:tblGrid>
      <w:tr w:rsidR="009A49E5" w:rsidRPr="003A1B2C">
        <w:trPr>
          <w:trHeight w:val="111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lastRenderedPageBreak/>
              <w:t>2.3.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Сведения о праве застрой</w:t>
            </w:r>
            <w:r w:rsidRPr="003A1B2C">
              <w:softHyphen/>
              <w:t>щика на земельный участок (правоустанавливающие до</w:t>
            </w:r>
            <w:r w:rsidRPr="003A1B2C">
              <w:softHyphen/>
              <w:t>кументы)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8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2.4.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Сведения о наличии прав иных лиц на земельный уча</w:t>
            </w:r>
            <w:r w:rsidRPr="003A1B2C">
              <w:softHyphen/>
              <w:t>сток (при наличии таких лиц)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9A49E5" w:rsidRPr="003A1B2C" w:rsidRDefault="009A49E5" w:rsidP="003A1B2C">
      <w:pPr>
        <w:pStyle w:val="27"/>
        <w:framePr w:wrap="notBeside" w:vAnchor="text" w:hAnchor="text" w:xAlign="center" w:y="1"/>
        <w:shd w:val="clear" w:color="auto" w:fill="auto"/>
        <w:tabs>
          <w:tab w:val="left" w:leader="underscore" w:pos="10190"/>
        </w:tabs>
        <w:spacing w:line="240" w:lineRule="auto"/>
        <w:jc w:val="center"/>
      </w:pPr>
      <w:r w:rsidRPr="003A1B2C">
        <w:t xml:space="preserve">Настоящим уведомляю о сносе объекта капитального строительства </w:t>
      </w:r>
      <w:r w:rsidRPr="003A1B2C">
        <w:tab/>
      </w:r>
    </w:p>
    <w:p w:rsidR="009A49E5" w:rsidRPr="003A1B2C" w:rsidRDefault="009A49E5" w:rsidP="003A1B2C">
      <w:pPr>
        <w:pStyle w:val="27"/>
        <w:framePr w:wrap="notBeside" w:vAnchor="text" w:hAnchor="text" w:xAlign="center" w:y="1"/>
        <w:shd w:val="clear" w:color="auto" w:fill="auto"/>
        <w:tabs>
          <w:tab w:val="left" w:leader="underscore" w:pos="5448"/>
        </w:tabs>
        <w:spacing w:line="240" w:lineRule="auto"/>
        <w:jc w:val="center"/>
      </w:pPr>
      <w:r w:rsidRPr="003A1B2C">
        <w:tab/>
        <w:t>, указанного в уведомлении о планируемом</w:t>
      </w:r>
    </w:p>
    <w:p w:rsidR="009A49E5" w:rsidRPr="003A1B2C" w:rsidRDefault="00CF2A2D" w:rsidP="00CF2A2D">
      <w:pPr>
        <w:pStyle w:val="33"/>
        <w:framePr w:wrap="notBeside" w:vAnchor="text" w:hAnchor="text" w:xAlign="center" w:y="1"/>
        <w:shd w:val="clear" w:color="auto" w:fill="auto"/>
        <w:spacing w:before="0" w:after="0" w:line="240" w:lineRule="auto"/>
      </w:pPr>
      <w:r>
        <w:t xml:space="preserve">                                </w:t>
      </w:r>
      <w:r w:rsidR="009A49E5" w:rsidRPr="003A1B2C">
        <w:t>(</w:t>
      </w:r>
      <w:proofErr w:type="gramStart"/>
      <w:r w:rsidR="009A49E5" w:rsidRPr="003A1B2C">
        <w:t>кадастровый</w:t>
      </w:r>
      <w:proofErr w:type="gramEnd"/>
      <w:r w:rsidR="009A49E5" w:rsidRPr="003A1B2C">
        <w:t xml:space="preserve"> номер объекта капитального строительства (при наличии))</w:t>
      </w:r>
    </w:p>
    <w:p w:rsidR="009A49E5" w:rsidRPr="003A1B2C" w:rsidRDefault="009A49E5" w:rsidP="003A1B2C">
      <w:pPr>
        <w:pStyle w:val="27"/>
        <w:framePr w:wrap="notBeside" w:vAnchor="text" w:hAnchor="text" w:xAlign="center" w:y="1"/>
        <w:shd w:val="clear" w:color="auto" w:fill="auto"/>
        <w:tabs>
          <w:tab w:val="left" w:leader="underscore" w:pos="5731"/>
          <w:tab w:val="left" w:leader="underscore" w:pos="7829"/>
          <w:tab w:val="left" w:leader="underscore" w:pos="8698"/>
        </w:tabs>
        <w:spacing w:line="240" w:lineRule="auto"/>
        <w:jc w:val="center"/>
      </w:pPr>
      <w:proofErr w:type="gramStart"/>
      <w:r w:rsidRPr="003A1B2C">
        <w:t>сносе</w:t>
      </w:r>
      <w:proofErr w:type="gramEnd"/>
      <w:r w:rsidRPr="003A1B2C">
        <w:t xml:space="preserve"> объекта капитального строительства</w:t>
      </w:r>
      <w:r w:rsidRPr="003A1B2C">
        <w:rPr>
          <w:rStyle w:val="28"/>
          <w:b/>
          <w:bCs/>
        </w:rPr>
        <w:t xml:space="preserve"> от «</w:t>
      </w:r>
      <w:r w:rsidRPr="003A1B2C">
        <w:rPr>
          <w:rStyle w:val="28"/>
          <w:b/>
          <w:bCs/>
        </w:rPr>
        <w:tab/>
        <w:t xml:space="preserve">» </w:t>
      </w:r>
      <w:r w:rsidRPr="003A1B2C">
        <w:rPr>
          <w:rStyle w:val="28"/>
          <w:b/>
          <w:bCs/>
        </w:rPr>
        <w:tab/>
        <w:t xml:space="preserve"> 20</w:t>
      </w:r>
      <w:r w:rsidRPr="003A1B2C">
        <w:rPr>
          <w:rStyle w:val="28"/>
          <w:b/>
          <w:bCs/>
        </w:rPr>
        <w:tab/>
        <w:t>г.</w:t>
      </w:r>
    </w:p>
    <w:p w:rsidR="009A49E5" w:rsidRPr="003A1B2C" w:rsidRDefault="009A49E5" w:rsidP="003A1B2C">
      <w:pPr>
        <w:pStyle w:val="33"/>
        <w:framePr w:wrap="notBeside" w:vAnchor="text" w:hAnchor="text" w:xAlign="center" w:y="1"/>
        <w:shd w:val="clear" w:color="auto" w:fill="auto"/>
        <w:spacing w:before="0" w:after="0" w:line="240" w:lineRule="auto"/>
        <w:jc w:val="center"/>
      </w:pPr>
      <w:r w:rsidRPr="003A1B2C">
        <w:t>(</w:t>
      </w:r>
      <w:proofErr w:type="gramStart"/>
      <w:r w:rsidRPr="003A1B2C">
        <w:t>дата</w:t>
      </w:r>
      <w:proofErr w:type="gramEnd"/>
      <w:r w:rsidRPr="003A1B2C">
        <w:t xml:space="preserve"> направления)</w:t>
      </w:r>
    </w:p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9A49E5" w:rsidRPr="003A1B2C" w:rsidRDefault="009A49E5" w:rsidP="003A1B2C">
      <w:pPr>
        <w:pStyle w:val="71"/>
        <w:shd w:val="clear" w:color="auto" w:fill="auto"/>
        <w:tabs>
          <w:tab w:val="left" w:leader="underscore" w:pos="10195"/>
        </w:tabs>
        <w:spacing w:line="240" w:lineRule="auto"/>
      </w:pPr>
      <w:r w:rsidRPr="003A1B2C">
        <w:t>Почтовый адрес и (или) адре</w:t>
      </w:r>
      <w:r w:rsidR="00CF2A2D">
        <w:t xml:space="preserve">с электронной почты для </w:t>
      </w:r>
      <w:proofErr w:type="gramStart"/>
      <w:r w:rsidR="00CF2A2D">
        <w:t>связи:_</w:t>
      </w:r>
      <w:proofErr w:type="gramEnd"/>
      <w:r w:rsidR="00CF2A2D">
        <w:t>______________________________ ___________________________________________________________________________________</w:t>
      </w:r>
    </w:p>
    <w:p w:rsidR="009A49E5" w:rsidRPr="003A1B2C" w:rsidRDefault="009A49E5" w:rsidP="003A1B2C">
      <w:pPr>
        <w:pStyle w:val="71"/>
        <w:shd w:val="clear" w:color="auto" w:fill="auto"/>
        <w:spacing w:line="240" w:lineRule="auto"/>
      </w:pPr>
      <w:r w:rsidRPr="003A1B2C">
        <w:t>Настоящим уведомлением я</w:t>
      </w:r>
      <w:r w:rsidR="00CF2A2D">
        <w:t xml:space="preserve"> __________________________________________________________ ___________________________________________________________________________________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3920"/>
        <w:jc w:val="left"/>
      </w:pPr>
      <w:r w:rsidRPr="003A1B2C">
        <w:t>(</w:t>
      </w:r>
      <w:proofErr w:type="gramStart"/>
      <w:r w:rsidRPr="003A1B2C">
        <w:t>фамилия</w:t>
      </w:r>
      <w:proofErr w:type="gramEnd"/>
      <w:r w:rsidRPr="003A1B2C">
        <w:t>, имя, отчество (при наличии))</w:t>
      </w:r>
    </w:p>
    <w:p w:rsidR="009A49E5" w:rsidRDefault="009A49E5" w:rsidP="003A1B2C">
      <w:pPr>
        <w:pStyle w:val="71"/>
        <w:shd w:val="clear" w:color="auto" w:fill="auto"/>
        <w:spacing w:line="240" w:lineRule="auto"/>
        <w:ind w:right="240"/>
      </w:pPr>
      <w:proofErr w:type="gramStart"/>
      <w:r w:rsidRPr="003A1B2C">
        <w:t>даю</w:t>
      </w:r>
      <w:proofErr w:type="gramEnd"/>
      <w:r w:rsidRPr="003A1B2C">
        <w:t xml:space="preserve"> согласие на обработку персональных данных (в случае если застройщиком является физическое лицо).</w:t>
      </w:r>
    </w:p>
    <w:p w:rsidR="00CF2A2D" w:rsidRDefault="00CF2A2D" w:rsidP="003A1B2C">
      <w:pPr>
        <w:pStyle w:val="71"/>
        <w:shd w:val="clear" w:color="auto" w:fill="auto"/>
        <w:spacing w:line="240" w:lineRule="auto"/>
        <w:ind w:right="240"/>
      </w:pPr>
    </w:p>
    <w:p w:rsidR="00CF2A2D" w:rsidRDefault="00CF2A2D" w:rsidP="003A1B2C">
      <w:pPr>
        <w:pStyle w:val="71"/>
        <w:shd w:val="clear" w:color="auto" w:fill="auto"/>
        <w:spacing w:line="240" w:lineRule="auto"/>
        <w:ind w:right="240"/>
      </w:pPr>
    </w:p>
    <w:p w:rsidR="00CF2A2D" w:rsidRPr="003A1B2C" w:rsidRDefault="00CF2A2D" w:rsidP="003A1B2C">
      <w:pPr>
        <w:pStyle w:val="71"/>
        <w:shd w:val="clear" w:color="auto" w:fill="auto"/>
        <w:spacing w:line="240" w:lineRule="auto"/>
        <w:ind w:right="240"/>
      </w:pPr>
    </w:p>
    <w:p w:rsidR="009A49E5" w:rsidRPr="003A1B2C" w:rsidRDefault="009A49E5" w:rsidP="003A1B2C">
      <w:pPr>
        <w:pStyle w:val="80"/>
        <w:shd w:val="clear" w:color="auto" w:fill="auto"/>
        <w:tabs>
          <w:tab w:val="left" w:pos="4680"/>
          <w:tab w:val="left" w:pos="7262"/>
        </w:tabs>
        <w:spacing w:before="0" w:after="0" w:line="240" w:lineRule="auto"/>
        <w:ind w:left="600"/>
        <w:jc w:val="left"/>
      </w:pPr>
      <w:r w:rsidRPr="003A1B2C">
        <w:t>(</w:t>
      </w:r>
      <w:proofErr w:type="gramStart"/>
      <w:r w:rsidRPr="003A1B2C">
        <w:t>должность</w:t>
      </w:r>
      <w:proofErr w:type="gramEnd"/>
      <w:r w:rsidRPr="003A1B2C">
        <w:t>, в случае, если застройщиком или</w:t>
      </w:r>
      <w:r w:rsidRPr="003A1B2C">
        <w:tab/>
        <w:t>(подпись)</w:t>
      </w:r>
      <w:r w:rsidRPr="003A1B2C">
        <w:tab/>
        <w:t>(расшифровка подписи)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600"/>
        <w:jc w:val="left"/>
      </w:pPr>
      <w:proofErr w:type="gramStart"/>
      <w:r w:rsidRPr="003A1B2C">
        <w:t>техническим</w:t>
      </w:r>
      <w:proofErr w:type="gramEnd"/>
      <w:r w:rsidRPr="003A1B2C">
        <w:t xml:space="preserve"> заказчиком является юридическое лицо)</w:t>
      </w:r>
    </w:p>
    <w:p w:rsidR="009A49E5" w:rsidRPr="003A1B2C" w:rsidRDefault="009A49E5" w:rsidP="003A1B2C">
      <w:pPr>
        <w:pStyle w:val="71"/>
        <w:shd w:val="clear" w:color="auto" w:fill="auto"/>
        <w:spacing w:line="240" w:lineRule="auto"/>
        <w:ind w:left="1700"/>
      </w:pPr>
      <w:r w:rsidRPr="003A1B2C">
        <w:t>М. П.</w:t>
      </w:r>
    </w:p>
    <w:p w:rsidR="009A49E5" w:rsidRPr="003A1B2C" w:rsidRDefault="009A49E5" w:rsidP="003A1B2C">
      <w:pPr>
        <w:pStyle w:val="101"/>
        <w:shd w:val="clear" w:color="auto" w:fill="auto"/>
        <w:spacing w:before="0" w:after="0" w:line="240" w:lineRule="auto"/>
        <w:ind w:left="1700"/>
      </w:pPr>
      <w:r w:rsidRPr="003A1B2C">
        <w:t>(</w:t>
      </w:r>
      <w:proofErr w:type="gramStart"/>
      <w:r w:rsidRPr="003A1B2C">
        <w:t>при</w:t>
      </w:r>
      <w:proofErr w:type="gramEnd"/>
      <w:r w:rsidRPr="003A1B2C">
        <w:t xml:space="preserve"> наличии)</w:t>
      </w:r>
      <w:r w:rsidRPr="003A1B2C">
        <w:rPr>
          <w:vertAlign w:val="superscript"/>
        </w:rPr>
        <w:t>1</w:t>
      </w: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9A49E5" w:rsidRPr="003A1B2C" w:rsidRDefault="009A49E5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  <w:r w:rsidRPr="003A1B2C">
        <w:t>Утверждена приказом Министерства строительства и жилищно-коммунального хозяйства Российской Федерации от 24.01.2019 № 34/</w:t>
      </w:r>
      <w:proofErr w:type="spellStart"/>
      <w:r w:rsidRPr="003A1B2C">
        <w:t>пр</w:t>
      </w:r>
      <w:proofErr w:type="spellEnd"/>
      <w:r w:rsidRPr="003A1B2C"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9A49E5" w:rsidRPr="003A1B2C" w:rsidRDefault="009A49E5" w:rsidP="003A1B2C">
      <w:pPr>
        <w:pStyle w:val="a4"/>
        <w:shd w:val="clear" w:color="auto" w:fill="auto"/>
        <w:spacing w:after="0" w:line="240" w:lineRule="auto"/>
        <w:ind w:left="5020" w:firstLine="0"/>
      </w:pPr>
      <w:r w:rsidRPr="003A1B2C">
        <w:lastRenderedPageBreak/>
        <w:t>Приложение 5</w:t>
      </w:r>
    </w:p>
    <w:p w:rsidR="009A49E5" w:rsidRDefault="009A49E5" w:rsidP="003A1B2C">
      <w:pPr>
        <w:pStyle w:val="a4"/>
        <w:shd w:val="clear" w:color="auto" w:fill="auto"/>
        <w:spacing w:after="0" w:line="240" w:lineRule="auto"/>
        <w:ind w:left="5020" w:right="56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50503E" w:rsidRPr="003A1B2C">
        <w:t>Административн</w:t>
      </w:r>
      <w:r w:rsidR="0050503E">
        <w:t>ому</w:t>
      </w:r>
      <w:r w:rsidR="0050503E" w:rsidRPr="003A1B2C">
        <w:t xml:space="preserve"> регламент</w:t>
      </w:r>
      <w:r w:rsidR="0050503E">
        <w:t>у</w:t>
      </w:r>
      <w:r w:rsidR="0050503E" w:rsidRPr="003A1B2C">
        <w:t xml:space="preserve"> </w:t>
      </w:r>
      <w:r w:rsidRPr="003A1B2C"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</w:t>
      </w:r>
      <w:r w:rsidR="00CF2A2D">
        <w:t>тельства»</w:t>
      </w:r>
    </w:p>
    <w:p w:rsidR="00CF2A2D" w:rsidRPr="003A1B2C" w:rsidRDefault="00CF2A2D" w:rsidP="003A1B2C">
      <w:pPr>
        <w:pStyle w:val="a4"/>
        <w:shd w:val="clear" w:color="auto" w:fill="auto"/>
        <w:spacing w:after="0" w:line="240" w:lineRule="auto"/>
        <w:ind w:left="5020" w:right="560" w:firstLine="0"/>
      </w:pPr>
    </w:p>
    <w:p w:rsidR="009A49E5" w:rsidRPr="003A1B2C" w:rsidRDefault="009A49E5" w:rsidP="003A1B2C">
      <w:pPr>
        <w:pStyle w:val="a4"/>
        <w:shd w:val="clear" w:color="auto" w:fill="auto"/>
        <w:spacing w:after="0" w:line="240" w:lineRule="auto"/>
        <w:ind w:firstLine="0"/>
        <w:jc w:val="center"/>
      </w:pPr>
      <w:r w:rsidRPr="003A1B2C">
        <w:t>Форма решения об отказе в приеме документов, необходимых для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(оформляется на официальном бланке Администрации/МФЦ)</w:t>
      </w:r>
    </w:p>
    <w:p w:rsidR="00CF2A2D" w:rsidRDefault="00CF2A2D" w:rsidP="003A1B2C">
      <w:pPr>
        <w:pStyle w:val="a4"/>
        <w:shd w:val="clear" w:color="auto" w:fill="auto"/>
        <w:tabs>
          <w:tab w:val="left" w:leader="underscore" w:pos="9518"/>
        </w:tabs>
        <w:spacing w:after="0" w:line="240" w:lineRule="auto"/>
        <w:ind w:left="5260" w:firstLine="0"/>
      </w:pPr>
    </w:p>
    <w:p w:rsidR="009A49E5" w:rsidRPr="003A1B2C" w:rsidRDefault="009A49E5" w:rsidP="003A1B2C">
      <w:pPr>
        <w:pStyle w:val="a4"/>
        <w:shd w:val="clear" w:color="auto" w:fill="auto"/>
        <w:tabs>
          <w:tab w:val="left" w:leader="underscore" w:pos="9518"/>
        </w:tabs>
        <w:spacing w:after="0" w:line="240" w:lineRule="auto"/>
        <w:ind w:left="5260" w:firstLine="0"/>
      </w:pPr>
      <w:r w:rsidRPr="003A1B2C">
        <w:t>Кому:</w:t>
      </w:r>
      <w:r w:rsidRPr="003A1B2C">
        <w:tab/>
      </w:r>
    </w:p>
    <w:p w:rsidR="009A49E5" w:rsidRDefault="009A49E5" w:rsidP="003A1B2C">
      <w:pPr>
        <w:pStyle w:val="20"/>
        <w:shd w:val="clear" w:color="auto" w:fill="auto"/>
        <w:spacing w:line="240" w:lineRule="auto"/>
        <w:ind w:left="5260" w:right="1160"/>
      </w:pPr>
      <w:r w:rsidRPr="003A1B2C">
        <w:t>(ФИО (последнее при наличии) физического лица или полное наименование юридического лица)</w:t>
      </w:r>
    </w:p>
    <w:p w:rsidR="00CF2A2D" w:rsidRPr="003A1B2C" w:rsidRDefault="00CF2A2D" w:rsidP="003A1B2C">
      <w:pPr>
        <w:pStyle w:val="20"/>
        <w:shd w:val="clear" w:color="auto" w:fill="auto"/>
        <w:spacing w:line="240" w:lineRule="auto"/>
        <w:ind w:left="5260" w:right="1160"/>
      </w:pPr>
    </w:p>
    <w:p w:rsidR="009A49E5" w:rsidRDefault="009A49E5" w:rsidP="003A1B2C">
      <w:pPr>
        <w:pStyle w:val="a4"/>
        <w:shd w:val="clear" w:color="auto" w:fill="auto"/>
        <w:spacing w:after="0" w:line="240" w:lineRule="auto"/>
        <w:ind w:firstLine="0"/>
        <w:jc w:val="center"/>
      </w:pPr>
      <w:r w:rsidRPr="003A1B2C">
        <w:t>Решение об отказе в приеме документов, необходимых для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CF2A2D" w:rsidRPr="003A1B2C" w:rsidRDefault="00CF2A2D" w:rsidP="003A1B2C">
      <w:pPr>
        <w:pStyle w:val="a4"/>
        <w:shd w:val="clear" w:color="auto" w:fill="auto"/>
        <w:spacing w:after="0" w:line="240" w:lineRule="auto"/>
        <w:ind w:firstLine="0"/>
        <w:jc w:val="center"/>
      </w:pPr>
    </w:p>
    <w:p w:rsidR="009A49E5" w:rsidRPr="003A1B2C" w:rsidRDefault="009A49E5" w:rsidP="00CF2A2D">
      <w:pPr>
        <w:pStyle w:val="20"/>
        <w:shd w:val="clear" w:color="auto" w:fill="auto"/>
        <w:tabs>
          <w:tab w:val="left" w:leader="underscore" w:pos="3611"/>
        </w:tabs>
        <w:spacing w:line="240" w:lineRule="auto"/>
        <w:ind w:left="640"/>
      </w:pPr>
      <w:r w:rsidRPr="003A1B2C">
        <w:rPr>
          <w:rStyle w:val="210"/>
          <w:i/>
          <w:iCs/>
        </w:rPr>
        <w:t>В соответствии с</w:t>
      </w:r>
      <w:proofErr w:type="gramStart"/>
      <w:r w:rsidRPr="003A1B2C">
        <w:rPr>
          <w:rStyle w:val="210"/>
          <w:i/>
          <w:iCs/>
        </w:rPr>
        <w:tab/>
      </w:r>
      <w:r w:rsidRPr="003A1B2C">
        <w:t>(</w:t>
      </w:r>
      <w:proofErr w:type="gramEnd"/>
      <w:r w:rsidRPr="003A1B2C">
        <w:t>указать наименование и состав реквизитов</w:t>
      </w:r>
    </w:p>
    <w:p w:rsidR="009A49E5" w:rsidRPr="003A1B2C" w:rsidRDefault="009A49E5" w:rsidP="00CF2A2D">
      <w:pPr>
        <w:pStyle w:val="20"/>
        <w:shd w:val="clear" w:color="auto" w:fill="auto"/>
        <w:spacing w:line="240" w:lineRule="auto"/>
      </w:pPr>
      <w:proofErr w:type="gramStart"/>
      <w:r w:rsidRPr="003A1B2C">
        <w:t>нормативного</w:t>
      </w:r>
      <w:proofErr w:type="gramEnd"/>
      <w:r w:rsidRPr="003A1B2C">
        <w:t xml:space="preserve"> правового акта Российской Федерации, Московской области, в том числе Административного регламента (далее - Административный регламент)</w:t>
      </w:r>
    </w:p>
    <w:p w:rsidR="009A49E5" w:rsidRPr="003A1B2C" w:rsidRDefault="009A49E5" w:rsidP="00CF2A2D">
      <w:pPr>
        <w:pStyle w:val="20"/>
        <w:shd w:val="clear" w:color="auto" w:fill="auto"/>
        <w:tabs>
          <w:tab w:val="left" w:leader="underscore" w:pos="9932"/>
        </w:tabs>
        <w:spacing w:line="240" w:lineRule="auto"/>
        <w:ind w:left="20"/>
      </w:pPr>
      <w:proofErr w:type="gramStart"/>
      <w:r w:rsidRPr="003A1B2C">
        <w:t>на</w:t>
      </w:r>
      <w:proofErr w:type="gramEnd"/>
      <w:r w:rsidRPr="003A1B2C">
        <w:t xml:space="preserve"> основании которого принято данное решение)</w:t>
      </w:r>
      <w:r w:rsidRPr="003A1B2C">
        <w:tab/>
      </w:r>
    </w:p>
    <w:p w:rsidR="009A49E5" w:rsidRPr="003A1B2C" w:rsidRDefault="009A49E5" w:rsidP="00CF2A2D">
      <w:pPr>
        <w:pStyle w:val="a4"/>
        <w:shd w:val="clear" w:color="auto" w:fill="auto"/>
        <w:spacing w:after="0" w:line="240" w:lineRule="auto"/>
        <w:ind w:firstLine="0"/>
        <w:jc w:val="both"/>
      </w:pPr>
      <w:r w:rsidRPr="003A1B2C">
        <w:rPr>
          <w:rStyle w:val="14"/>
        </w:rPr>
        <w:t>(</w:t>
      </w:r>
      <w:proofErr w:type="gramStart"/>
      <w:r w:rsidRPr="003A1B2C">
        <w:rPr>
          <w:rStyle w:val="14"/>
        </w:rPr>
        <w:t>указать</w:t>
      </w:r>
      <w:proofErr w:type="gramEnd"/>
      <w:r w:rsidRPr="003A1B2C">
        <w:rPr>
          <w:rStyle w:val="14"/>
        </w:rPr>
        <w:t xml:space="preserve"> наименование Администрации либо многофункционального центра предоставления государственных и муниципальных услуг)</w:t>
      </w:r>
      <w:r w:rsidRPr="003A1B2C">
        <w:t xml:space="preserve"> (далее соответственно - Администрация/МФЦ) рассмотрело запрос о предоставлении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</w:t>
      </w:r>
    </w:p>
    <w:p w:rsidR="009A49E5" w:rsidRPr="003A1B2C" w:rsidRDefault="009A49E5" w:rsidP="00CF2A2D">
      <w:pPr>
        <w:pStyle w:val="20"/>
        <w:shd w:val="clear" w:color="auto" w:fill="auto"/>
        <w:tabs>
          <w:tab w:val="left" w:leader="underscore" w:pos="3222"/>
        </w:tabs>
        <w:spacing w:line="240" w:lineRule="auto"/>
        <w:ind w:left="20"/>
      </w:pPr>
      <w:proofErr w:type="gramStart"/>
      <w:r w:rsidRPr="003A1B2C">
        <w:rPr>
          <w:rStyle w:val="210"/>
          <w:i/>
          <w:iCs/>
        </w:rPr>
        <w:t>строительства</w:t>
      </w:r>
      <w:proofErr w:type="gramEnd"/>
      <w:r w:rsidRPr="003A1B2C">
        <w:rPr>
          <w:rStyle w:val="210"/>
          <w:i/>
          <w:iCs/>
        </w:rPr>
        <w:t>» №</w:t>
      </w:r>
      <w:r w:rsidRPr="003A1B2C">
        <w:rPr>
          <w:rStyle w:val="210"/>
          <w:i/>
          <w:iCs/>
        </w:rPr>
        <w:tab/>
      </w:r>
      <w:r w:rsidRPr="003A1B2C">
        <w:t>(указать регистрационный номер запроса)</w:t>
      </w:r>
      <w:r w:rsidRPr="003A1B2C">
        <w:rPr>
          <w:rStyle w:val="210"/>
          <w:i/>
          <w:iCs/>
        </w:rPr>
        <w:t xml:space="preserve"> (далее</w:t>
      </w:r>
    </w:p>
    <w:p w:rsidR="009A49E5" w:rsidRPr="003A1B2C" w:rsidRDefault="009A49E5" w:rsidP="00CF2A2D">
      <w:pPr>
        <w:pStyle w:val="a4"/>
        <w:shd w:val="clear" w:color="auto" w:fill="auto"/>
        <w:spacing w:after="0" w:line="240" w:lineRule="auto"/>
        <w:ind w:firstLine="0"/>
        <w:jc w:val="both"/>
      </w:pPr>
      <w:proofErr w:type="gramStart"/>
      <w:r w:rsidRPr="003A1B2C">
        <w:t>соответственно</w:t>
      </w:r>
      <w:proofErr w:type="gramEnd"/>
      <w:r w:rsidRPr="003A1B2C">
        <w:t xml:space="preserve"> - запрос, муниципальная услуга) и приняло решение об отказе в</w:t>
      </w:r>
    </w:p>
    <w:p w:rsidR="009A49E5" w:rsidRPr="003A1B2C" w:rsidRDefault="009A49E5" w:rsidP="003A1B2C">
      <w:pPr>
        <w:pStyle w:val="aa"/>
        <w:framePr w:wrap="notBeside" w:vAnchor="text" w:hAnchor="text" w:xAlign="center" w:y="1"/>
        <w:shd w:val="clear" w:color="auto" w:fill="auto"/>
        <w:spacing w:line="240" w:lineRule="auto"/>
        <w:jc w:val="center"/>
      </w:pPr>
      <w:proofErr w:type="gramStart"/>
      <w:r w:rsidRPr="003A1B2C">
        <w:lastRenderedPageBreak/>
        <w:t>приеме</w:t>
      </w:r>
      <w:proofErr w:type="gramEnd"/>
      <w:r w:rsidRPr="003A1B2C">
        <w:t xml:space="preserve"> запроса и документов, необходимых для предоставления муниципальной услуги, по следующему основанию:</w:t>
      </w:r>
      <w:bookmarkStart w:id="1" w:name="_GoBack"/>
      <w:bookmarkEnd w:id="1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6"/>
        <w:gridCol w:w="3230"/>
        <w:gridCol w:w="3088"/>
      </w:tblGrid>
      <w:tr w:rsidR="009A49E5" w:rsidRPr="003A1B2C" w:rsidTr="00CF2A2D">
        <w:trPr>
          <w:trHeight w:val="4080"/>
          <w:jc w:val="center"/>
        </w:trPr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Ссылка на соответствующий подпункт пункта 9.1 Административного регламента, в котором содержится основание для отказа в приеме документов, необходимых для предоставления муниципальной услуги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Наименование основания для отказа в приеме документов, необходимых для предоставления муниципальной услуги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Разъяснение причины принятия решения об отказе в приеме</w:t>
            </w:r>
          </w:p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proofErr w:type="gramStart"/>
            <w:r w:rsidRPr="003A1B2C">
              <w:t>документов</w:t>
            </w:r>
            <w:proofErr w:type="gramEnd"/>
            <w:r w:rsidRPr="003A1B2C">
              <w:t>, необходимых для предоставления муниципальной услуги</w:t>
            </w:r>
          </w:p>
        </w:tc>
      </w:tr>
      <w:tr w:rsidR="009A49E5" w:rsidRPr="003A1B2C" w:rsidTr="00CF2A2D">
        <w:trPr>
          <w:trHeight w:val="384"/>
          <w:jc w:val="center"/>
        </w:trPr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9A49E5" w:rsidRPr="003A1B2C" w:rsidRDefault="009A49E5" w:rsidP="003A1B2C">
      <w:pPr>
        <w:pStyle w:val="aa"/>
        <w:framePr w:wrap="notBeside" w:vAnchor="text" w:hAnchor="text" w:xAlign="center" w:y="1"/>
        <w:shd w:val="clear" w:color="auto" w:fill="auto"/>
        <w:spacing w:line="240" w:lineRule="auto"/>
        <w:jc w:val="center"/>
      </w:pPr>
      <w:r w:rsidRPr="003A1B2C">
        <w:t>Дополнительно информируем:</w:t>
      </w:r>
    </w:p>
    <w:p w:rsidR="009A49E5" w:rsidRPr="003A1B2C" w:rsidRDefault="009A49E5" w:rsidP="00323708">
      <w:pPr>
        <w:tabs>
          <w:tab w:val="left" w:pos="7230"/>
        </w:tabs>
        <w:rPr>
          <w:rFonts w:ascii="Times New Roman" w:hAnsi="Times New Roman" w:cs="Times New Roman"/>
          <w:color w:val="auto"/>
          <w:sz w:val="2"/>
          <w:szCs w:val="2"/>
        </w:rPr>
      </w:pPr>
    </w:p>
    <w:p w:rsidR="00CF2A2D" w:rsidRDefault="00CF2A2D" w:rsidP="003A1B2C">
      <w:pPr>
        <w:pStyle w:val="20"/>
        <w:shd w:val="clear" w:color="auto" w:fill="auto"/>
        <w:spacing w:line="240" w:lineRule="auto"/>
        <w:ind w:left="60" w:right="260"/>
      </w:pPr>
      <w:r>
        <w:t>_____________________________________________________________________</w:t>
      </w:r>
    </w:p>
    <w:p w:rsidR="009A49E5" w:rsidRDefault="009A49E5" w:rsidP="003A1B2C">
      <w:pPr>
        <w:pStyle w:val="20"/>
        <w:shd w:val="clear" w:color="auto" w:fill="auto"/>
        <w:spacing w:line="240" w:lineRule="auto"/>
        <w:ind w:left="60" w:right="260"/>
      </w:pPr>
      <w:r w:rsidRPr="003A1B2C">
        <w:t>(</w:t>
      </w:r>
      <w:proofErr w:type="gramStart"/>
      <w:r w:rsidRPr="003A1B2C">
        <w:t>указывается</w:t>
      </w:r>
      <w:proofErr w:type="gramEnd"/>
      <w:r w:rsidRPr="003A1B2C">
        <w:t xml:space="preserve">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наличии).</w:t>
      </w:r>
    </w:p>
    <w:p w:rsidR="003D0A41" w:rsidRDefault="003D0A41" w:rsidP="003A1B2C">
      <w:pPr>
        <w:pStyle w:val="20"/>
        <w:shd w:val="clear" w:color="auto" w:fill="auto"/>
        <w:spacing w:line="240" w:lineRule="auto"/>
        <w:ind w:left="60" w:right="260"/>
      </w:pPr>
    </w:p>
    <w:p w:rsidR="003D0A41" w:rsidRPr="003A1B2C" w:rsidRDefault="003D0A41" w:rsidP="003A1B2C">
      <w:pPr>
        <w:pStyle w:val="20"/>
        <w:shd w:val="clear" w:color="auto" w:fill="auto"/>
        <w:spacing w:line="240" w:lineRule="auto"/>
        <w:ind w:left="60" w:right="260"/>
      </w:pPr>
    </w:p>
    <w:p w:rsidR="009A49E5" w:rsidRPr="003A1B2C" w:rsidRDefault="009A49E5" w:rsidP="003A1B2C">
      <w:pPr>
        <w:pStyle w:val="a4"/>
        <w:shd w:val="clear" w:color="auto" w:fill="auto"/>
        <w:spacing w:after="0" w:line="240" w:lineRule="auto"/>
        <w:ind w:left="700" w:firstLine="0"/>
      </w:pPr>
      <w:r w:rsidRPr="003A1B2C">
        <w:t>(</w:t>
      </w:r>
      <w:proofErr w:type="gramStart"/>
      <w:r w:rsidRPr="003A1B2C">
        <w:t>уполномоченное</w:t>
      </w:r>
      <w:proofErr w:type="gramEnd"/>
    </w:p>
    <w:p w:rsidR="009A49E5" w:rsidRPr="003A1B2C" w:rsidRDefault="009A49E5" w:rsidP="003A1B2C">
      <w:pPr>
        <w:pStyle w:val="a4"/>
        <w:shd w:val="clear" w:color="auto" w:fill="auto"/>
        <w:tabs>
          <w:tab w:val="left" w:pos="7050"/>
        </w:tabs>
        <w:spacing w:after="0" w:line="240" w:lineRule="auto"/>
        <w:ind w:left="700" w:firstLine="0"/>
      </w:pPr>
      <w:proofErr w:type="gramStart"/>
      <w:r w:rsidRPr="003A1B2C">
        <w:t>должностное</w:t>
      </w:r>
      <w:proofErr w:type="gramEnd"/>
      <w:r w:rsidRPr="003A1B2C">
        <w:t xml:space="preserve"> лицо</w:t>
      </w:r>
      <w:r w:rsidRPr="003A1B2C">
        <w:tab/>
        <w:t>(подпись, фамилия,</w:t>
      </w:r>
    </w:p>
    <w:p w:rsidR="009A49E5" w:rsidRPr="003A1B2C" w:rsidRDefault="009A49E5" w:rsidP="003A1B2C">
      <w:pPr>
        <w:pStyle w:val="a4"/>
        <w:shd w:val="clear" w:color="auto" w:fill="auto"/>
        <w:tabs>
          <w:tab w:val="left" w:pos="7366"/>
        </w:tabs>
        <w:spacing w:after="0" w:line="240" w:lineRule="auto"/>
        <w:ind w:left="60" w:firstLine="0"/>
        <w:jc w:val="both"/>
      </w:pPr>
      <w:r w:rsidRPr="003A1B2C">
        <w:t>Администрации/работник</w:t>
      </w:r>
      <w:r w:rsidRPr="003A1B2C">
        <w:tab/>
        <w:t>инициалы)</w:t>
      </w:r>
    </w:p>
    <w:p w:rsidR="009A49E5" w:rsidRDefault="009A49E5" w:rsidP="003A1B2C">
      <w:pPr>
        <w:pStyle w:val="a4"/>
        <w:shd w:val="clear" w:color="auto" w:fill="auto"/>
        <w:spacing w:after="0" w:line="240" w:lineRule="auto"/>
        <w:ind w:left="1400" w:firstLine="0"/>
      </w:pPr>
      <w:r w:rsidRPr="003A1B2C">
        <w:t>МФЦ)</w:t>
      </w:r>
    </w:p>
    <w:p w:rsidR="003D0A41" w:rsidRDefault="003D0A41" w:rsidP="003D0A41">
      <w:pPr>
        <w:pStyle w:val="71"/>
        <w:shd w:val="clear" w:color="auto" w:fill="auto"/>
        <w:tabs>
          <w:tab w:val="left" w:pos="9182"/>
        </w:tabs>
        <w:spacing w:line="240" w:lineRule="auto"/>
        <w:ind w:left="6340"/>
      </w:pPr>
      <w:r w:rsidRPr="003A1B2C">
        <w:t>«</w:t>
      </w:r>
      <w:r>
        <w:t>____</w:t>
      </w:r>
      <w:r w:rsidRPr="003A1B2C">
        <w:t>»</w:t>
      </w:r>
      <w:r>
        <w:t>___________</w:t>
      </w:r>
      <w:r w:rsidRPr="003A1B2C">
        <w:t>20</w:t>
      </w:r>
      <w:r>
        <w:t>___</w:t>
      </w:r>
      <w:r w:rsidRPr="003A1B2C">
        <w:t xml:space="preserve"> г.</w:t>
      </w:r>
    </w:p>
    <w:p w:rsidR="003D0A41" w:rsidRPr="003A1B2C" w:rsidRDefault="003D0A41" w:rsidP="003A1B2C">
      <w:pPr>
        <w:pStyle w:val="a4"/>
        <w:shd w:val="clear" w:color="auto" w:fill="auto"/>
        <w:spacing w:after="0" w:line="240" w:lineRule="auto"/>
        <w:ind w:left="1400" w:firstLine="0"/>
      </w:pPr>
    </w:p>
    <w:p w:rsidR="003D0A41" w:rsidRDefault="003D0A41">
      <w:pPr>
        <w:rPr>
          <w:rFonts w:ascii="Times New Roman" w:hAnsi="Times New Roman" w:cs="Times New Roman"/>
          <w:color w:val="auto"/>
          <w:sz w:val="27"/>
          <w:szCs w:val="27"/>
        </w:rPr>
      </w:pPr>
      <w:r>
        <w:br w:type="page"/>
      </w:r>
    </w:p>
    <w:p w:rsidR="009A49E5" w:rsidRPr="003A1B2C" w:rsidRDefault="009A49E5" w:rsidP="0050503E">
      <w:pPr>
        <w:pStyle w:val="a4"/>
        <w:shd w:val="clear" w:color="auto" w:fill="auto"/>
        <w:spacing w:after="0" w:line="240" w:lineRule="auto"/>
        <w:ind w:left="4820" w:firstLine="0"/>
      </w:pPr>
      <w:r w:rsidRPr="003A1B2C">
        <w:lastRenderedPageBreak/>
        <w:t>Приложение 6</w:t>
      </w:r>
    </w:p>
    <w:p w:rsidR="009A49E5" w:rsidRPr="003A1B2C" w:rsidRDefault="009A49E5" w:rsidP="0050503E">
      <w:pPr>
        <w:pStyle w:val="a4"/>
        <w:shd w:val="clear" w:color="auto" w:fill="auto"/>
        <w:spacing w:after="0" w:line="240" w:lineRule="auto"/>
        <w:ind w:left="4820" w:right="64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50503E" w:rsidRPr="003A1B2C">
        <w:t>Административн</w:t>
      </w:r>
      <w:r w:rsidR="0050503E">
        <w:t>ому</w:t>
      </w:r>
      <w:r w:rsidR="0050503E" w:rsidRPr="003A1B2C">
        <w:t xml:space="preserve"> регламент</w:t>
      </w:r>
      <w:r w:rsidR="0050503E">
        <w:t>у</w:t>
      </w:r>
      <w:r w:rsidR="0050503E" w:rsidRPr="003A1B2C">
        <w:t xml:space="preserve"> </w:t>
      </w:r>
      <w:r w:rsidRPr="003A1B2C"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</w:t>
      </w:r>
      <w:r w:rsidR="003D0A41">
        <w:t>та капитального строительства»</w:t>
      </w:r>
    </w:p>
    <w:p w:rsidR="003D0A41" w:rsidRDefault="003D0A41" w:rsidP="003A1B2C">
      <w:pPr>
        <w:pStyle w:val="a4"/>
        <w:shd w:val="clear" w:color="auto" w:fill="auto"/>
        <w:spacing w:after="0" w:line="240" w:lineRule="auto"/>
        <w:ind w:left="40" w:firstLine="0"/>
        <w:jc w:val="center"/>
      </w:pPr>
    </w:p>
    <w:p w:rsidR="009A49E5" w:rsidRPr="003A1B2C" w:rsidRDefault="009A49E5" w:rsidP="003A1B2C">
      <w:pPr>
        <w:pStyle w:val="a4"/>
        <w:shd w:val="clear" w:color="auto" w:fill="auto"/>
        <w:spacing w:after="0" w:line="240" w:lineRule="auto"/>
        <w:ind w:left="40" w:firstLine="0"/>
        <w:jc w:val="center"/>
      </w:pPr>
      <w:r w:rsidRPr="003A1B2C">
        <w:t>Перечень</w:t>
      </w:r>
    </w:p>
    <w:p w:rsidR="009A49E5" w:rsidRDefault="009A49E5" w:rsidP="003A1B2C">
      <w:pPr>
        <w:pStyle w:val="a4"/>
        <w:shd w:val="clear" w:color="auto" w:fill="auto"/>
        <w:spacing w:after="0" w:line="240" w:lineRule="auto"/>
        <w:ind w:left="40" w:firstLine="0"/>
        <w:jc w:val="center"/>
      </w:pPr>
      <w:proofErr w:type="gramStart"/>
      <w:r w:rsidRPr="003A1B2C">
        <w:t>общих</w:t>
      </w:r>
      <w:proofErr w:type="gramEnd"/>
      <w:r w:rsidRPr="003A1B2C">
        <w:t xml:space="preserve">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</w:t>
      </w:r>
      <w:r w:rsidR="003D0A41">
        <w:t xml:space="preserve"> </w:t>
      </w:r>
      <w:r w:rsidRPr="003A1B2C">
        <w:t>капитального строительства»</w:t>
      </w:r>
    </w:p>
    <w:p w:rsidR="003D0A41" w:rsidRPr="003A1B2C" w:rsidRDefault="003D0A41" w:rsidP="003A1B2C">
      <w:pPr>
        <w:pStyle w:val="a4"/>
        <w:shd w:val="clear" w:color="auto" w:fill="auto"/>
        <w:spacing w:after="0" w:line="240" w:lineRule="auto"/>
        <w:ind w:left="40" w:firstLine="0"/>
        <w:jc w:val="center"/>
      </w:pPr>
    </w:p>
    <w:p w:rsidR="009A49E5" w:rsidRPr="003A1B2C" w:rsidRDefault="009A49E5" w:rsidP="003A1B2C">
      <w:pPr>
        <w:pStyle w:val="aa"/>
        <w:framePr w:wrap="notBeside" w:vAnchor="text" w:hAnchor="text" w:xAlign="center" w:y="1"/>
        <w:shd w:val="clear" w:color="auto" w:fill="auto"/>
        <w:spacing w:line="240" w:lineRule="auto"/>
        <w:jc w:val="center"/>
      </w:pPr>
      <w:r w:rsidRPr="003A1B2C">
        <w:t>Общие признаки, по которым объединяются категории заявителей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4320"/>
        <w:gridCol w:w="4458"/>
      </w:tblGrid>
      <w:tr w:rsidR="009A49E5" w:rsidRPr="003A1B2C" w:rsidTr="003D0A41">
        <w:trPr>
          <w:trHeight w:val="37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520" w:firstLine="0"/>
            </w:pPr>
            <w:r w:rsidRPr="003A1B2C">
              <w:t>Общие признаки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200" w:firstLine="0"/>
            </w:pPr>
            <w:r w:rsidRPr="003A1B2C">
              <w:t>Категория</w:t>
            </w:r>
          </w:p>
        </w:tc>
      </w:tr>
      <w:tr w:rsidR="009A49E5" w:rsidRPr="003A1B2C" w:rsidTr="003D0A41">
        <w:trPr>
          <w:trHeight w:val="230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</w:pPr>
            <w:r w:rsidRPr="003A1B2C"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граждане Российской Федерации физические лица - иностранные граждане</w:t>
            </w:r>
          </w:p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лица без гражданства юридические лица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заявители</w:t>
            </w:r>
            <w:proofErr w:type="gramEnd"/>
            <w:r w:rsidRPr="003A1B2C">
              <w:t>, заявители (застройщики, технические заказчики), обратившиеся в целях направления уведомления о планируемом сносе объекта капитального строительства</w:t>
            </w:r>
          </w:p>
        </w:tc>
      </w:tr>
      <w:tr w:rsidR="009A49E5" w:rsidRPr="003A1B2C" w:rsidTr="003D0A41">
        <w:trPr>
          <w:trHeight w:val="231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</w:pPr>
            <w:r w:rsidRPr="003A1B2C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граждане Российской Федерации физические лица - иностранные граждане</w:t>
            </w:r>
          </w:p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лица без гражданства юридические лица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заявители</w:t>
            </w:r>
            <w:proofErr w:type="gramEnd"/>
            <w:r w:rsidRPr="003A1B2C">
              <w:t>, заявители (застройщики, технические заказчики), обратившиеся в целях направления уведомления о завершении сноса объекта капитального строительства</w:t>
            </w:r>
          </w:p>
        </w:tc>
      </w:tr>
      <w:tr w:rsidR="009A49E5" w:rsidRPr="003A1B2C" w:rsidTr="003D0A41">
        <w:trPr>
          <w:trHeight w:val="1478"/>
          <w:jc w:val="center"/>
        </w:trPr>
        <w:tc>
          <w:tcPr>
            <w:tcW w:w="9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D0A41" w:rsidRDefault="003D0A41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</w:p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9A49E5" w:rsidRPr="003A1B2C" w:rsidTr="003D0A41">
        <w:trPr>
          <w:trHeight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</w:pPr>
            <w:r w:rsidRPr="003A1B2C"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граждане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</w:t>
            </w:r>
          </w:p>
        </w:tc>
      </w:tr>
    </w:tbl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4373"/>
        <w:gridCol w:w="4848"/>
      </w:tblGrid>
      <w:tr w:rsidR="009A49E5" w:rsidRPr="003A1B2C">
        <w:trPr>
          <w:trHeight w:val="265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r w:rsidRPr="003A1B2C">
              <w:t>Российской Федерации,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50503E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муниципальной</w:t>
            </w:r>
            <w:proofErr w:type="gramEnd"/>
            <w:r w:rsidRPr="003A1B2C">
              <w:t xml:space="preserve"> услуги, указанный в подпункте 17.1.1 пункта 17.1 </w:t>
            </w:r>
            <w:r w:rsidR="0050503E">
              <w:t>Регламента</w:t>
            </w:r>
          </w:p>
        </w:tc>
      </w:tr>
      <w:tr w:rsidR="009A49E5" w:rsidRPr="003A1B2C">
        <w:trPr>
          <w:trHeight w:val="301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2.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иностранные граждане,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17.1.2 пункта 17.1 </w:t>
            </w:r>
            <w:r w:rsidR="0050503E">
              <w:t xml:space="preserve"> Регламента</w:t>
            </w:r>
          </w:p>
        </w:tc>
      </w:tr>
      <w:tr w:rsidR="009A49E5" w:rsidRPr="003A1B2C">
        <w:trPr>
          <w:trHeight w:val="301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3.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лица без гражданства,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17.1.3 пункта 17.1 </w:t>
            </w:r>
            <w:r w:rsidR="0050503E">
              <w:t xml:space="preserve"> Регламента</w:t>
            </w:r>
          </w:p>
        </w:tc>
      </w:tr>
      <w:tr w:rsidR="009A49E5" w:rsidRPr="003A1B2C">
        <w:trPr>
          <w:trHeight w:val="264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4.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юридические</w:t>
            </w:r>
            <w:proofErr w:type="gramEnd"/>
            <w:r w:rsidRPr="003A1B2C">
              <w:t xml:space="preserve"> лица,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17.1.4 пункта 17.1 </w:t>
            </w:r>
            <w:r w:rsidR="0050503E">
              <w:t xml:space="preserve"> Регламента</w:t>
            </w:r>
          </w:p>
        </w:tc>
      </w:tr>
      <w:tr w:rsidR="009A49E5" w:rsidRPr="003A1B2C">
        <w:trPr>
          <w:trHeight w:val="302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5.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граждане Российской Федерации,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17.1.5 пункта 17.1 </w:t>
            </w:r>
            <w:r w:rsidR="0050503E">
              <w:t xml:space="preserve"> Регламента</w:t>
            </w:r>
          </w:p>
        </w:tc>
      </w:tr>
    </w:tbl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4373"/>
        <w:gridCol w:w="4848"/>
      </w:tblGrid>
      <w:tr w:rsidR="009A49E5" w:rsidRPr="003A1B2C">
        <w:trPr>
          <w:trHeight w:val="301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lastRenderedPageBreak/>
              <w:t>6.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иностранные граждане,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17.1.6 пункта 17.1 </w:t>
            </w:r>
            <w:r w:rsidR="0050503E">
              <w:t xml:space="preserve"> Регламента</w:t>
            </w:r>
          </w:p>
        </w:tc>
      </w:tr>
      <w:tr w:rsidR="009A49E5" w:rsidRPr="003A1B2C">
        <w:trPr>
          <w:trHeight w:val="301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7.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лица без гражданства,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17.1.7 пункта 17.1 </w:t>
            </w:r>
            <w:r w:rsidR="0050503E">
              <w:t xml:space="preserve"> Регламента</w:t>
            </w:r>
          </w:p>
        </w:tc>
      </w:tr>
      <w:tr w:rsidR="009A49E5" w:rsidRPr="003A1B2C">
        <w:trPr>
          <w:trHeight w:val="265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8.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юридические</w:t>
            </w:r>
            <w:proofErr w:type="gramEnd"/>
            <w:r w:rsidRPr="003A1B2C">
              <w:t xml:space="preserve"> лица,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17.1.8 пункта 17.1 </w:t>
            </w:r>
            <w:r w:rsidR="0050503E">
              <w:t xml:space="preserve"> Регламента</w:t>
            </w:r>
          </w:p>
        </w:tc>
      </w:tr>
    </w:tbl>
    <w:p w:rsidR="00D722FE" w:rsidRDefault="00D722FE" w:rsidP="003A1B2C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D722FE" w:rsidRDefault="00D722FE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D722FE" w:rsidRPr="00D722FE" w:rsidRDefault="00D722FE" w:rsidP="0050503E">
      <w:pPr>
        <w:pStyle w:val="1"/>
        <w:pageBreakBefore/>
        <w:numPr>
          <w:ilvl w:val="0"/>
          <w:numId w:val="0"/>
        </w:numPr>
        <w:ind w:left="5387"/>
        <w:jc w:val="left"/>
        <w:rPr>
          <w:b w:val="0"/>
          <w:i w:val="0"/>
          <w:sz w:val="27"/>
          <w:szCs w:val="27"/>
        </w:rPr>
      </w:pPr>
      <w:r w:rsidRPr="00D722FE">
        <w:rPr>
          <w:b w:val="0"/>
          <w:i w:val="0"/>
          <w:sz w:val="27"/>
          <w:szCs w:val="27"/>
        </w:rPr>
        <w:lastRenderedPageBreak/>
        <w:t>Приложение 7</w:t>
      </w:r>
      <w:r w:rsidRPr="00D722FE">
        <w:rPr>
          <w:b w:val="0"/>
          <w:i w:val="0"/>
          <w:sz w:val="27"/>
          <w:szCs w:val="27"/>
        </w:rPr>
        <w:br/>
        <w:t>к А</w:t>
      </w:r>
      <w:r w:rsidR="0050503E">
        <w:rPr>
          <w:b w:val="0"/>
          <w:i w:val="0"/>
          <w:sz w:val="27"/>
          <w:szCs w:val="27"/>
        </w:rPr>
        <w:t xml:space="preserve">дминистративному </w:t>
      </w:r>
      <w:proofErr w:type="gramStart"/>
      <w:r w:rsidR="0050503E">
        <w:rPr>
          <w:b w:val="0"/>
          <w:i w:val="0"/>
          <w:sz w:val="27"/>
          <w:szCs w:val="27"/>
        </w:rPr>
        <w:t xml:space="preserve">регламенту </w:t>
      </w:r>
      <w:r w:rsidRPr="00D722FE">
        <w:rPr>
          <w:b w:val="0"/>
          <w:i w:val="0"/>
          <w:sz w:val="27"/>
          <w:szCs w:val="27"/>
        </w:rPr>
        <w:t xml:space="preserve"> предоставления</w:t>
      </w:r>
      <w:proofErr w:type="gramEnd"/>
      <w:r w:rsidRPr="00D722FE">
        <w:rPr>
          <w:b w:val="0"/>
          <w:i w:val="0"/>
          <w:sz w:val="27"/>
          <w:szCs w:val="27"/>
        </w:rPr>
        <w:t xml:space="preserve">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D722FE" w:rsidRDefault="00D722FE" w:rsidP="00D722FE">
      <w:pPr>
        <w:ind w:left="5812"/>
        <w:rPr>
          <w:rFonts w:ascii="Times New Roman" w:hAnsi="Times New Roman"/>
        </w:rPr>
      </w:pPr>
    </w:p>
    <w:p w:rsidR="00D722FE" w:rsidRPr="00D722FE" w:rsidRDefault="00D722FE" w:rsidP="00D722FE">
      <w:pPr>
        <w:pStyle w:val="ac"/>
        <w:spacing w:after="0" w:line="240" w:lineRule="auto"/>
        <w:rPr>
          <w:sz w:val="27"/>
          <w:szCs w:val="27"/>
        </w:rPr>
      </w:pPr>
      <w:r w:rsidRPr="00D722FE">
        <w:rPr>
          <w:b w:val="0"/>
          <w:sz w:val="27"/>
          <w:szCs w:val="27"/>
        </w:rPr>
        <w:t xml:space="preserve">Справочная информация о месте нахождения, графике работы, контактных телефонах, адресах электронной почты Администрации, МФЦ и организаций, участвующих в предоставлении и информировании о порядке предоставления Муниципальной услуги </w:t>
      </w:r>
    </w:p>
    <w:p w:rsidR="00D722FE" w:rsidRPr="00D722FE" w:rsidRDefault="00D722FE" w:rsidP="00D722FE">
      <w:pPr>
        <w:pStyle w:val="ae"/>
        <w:rPr>
          <w:b w:val="0"/>
          <w:sz w:val="27"/>
          <w:szCs w:val="27"/>
        </w:rPr>
      </w:pPr>
    </w:p>
    <w:p w:rsidR="00D722FE" w:rsidRPr="00D722FE" w:rsidRDefault="00D722FE" w:rsidP="00D722FE">
      <w:pPr>
        <w:rPr>
          <w:rFonts w:ascii="Times New Roman" w:hAnsi="Times New Roman" w:cs="Times New Roman"/>
          <w:b/>
          <w:sz w:val="27"/>
          <w:szCs w:val="27"/>
        </w:rPr>
      </w:pPr>
    </w:p>
    <w:p w:rsidR="00D722FE" w:rsidRPr="00D722FE" w:rsidRDefault="00D722FE" w:rsidP="00D722FE">
      <w:pPr>
        <w:pStyle w:val="ad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D722FE">
        <w:rPr>
          <w:rFonts w:ascii="Times New Roman" w:hAnsi="Times New Roman"/>
          <w:sz w:val="27"/>
          <w:szCs w:val="27"/>
        </w:rPr>
        <w:t xml:space="preserve">Администрация городского округа Фрязино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  <w:u w:val="single"/>
          <w:lang w:eastAsia="ar-SA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Место нахождения Администрации городского округа Фрязино: 141190, Московская обл., г. Фрязино, проспект Мира, д. 15а.</w:t>
      </w: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График работы Администрации городского округа Фрязино: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Понедельник: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Вторник: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Среда: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Четверг: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Пятница: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с 9.00 до 13.00, с 14.00 до 17.00,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Суббота: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Воскресенье: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Почтовый адрес Администрации городского округа Фрязино: 141190, Московская обл., г. Фрязино, проспект Мира, д. 15а.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Контактные телефоны: +7(496)566-90-60, +7(496)566-91-95, +7(496)566-92-93.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Официальный сайт муниципального образования городской округ Фрязино Московской области в информационно-коммуникационной сети «Интернет» (далее - сеть Интернет): www.fryazino.org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Адрес электронной почты Администрации городского округа Фрязино в сети Интернет: </w:t>
      </w:r>
      <w:hyperlink r:id="rId11" w:history="1">
        <w:r w:rsidRPr="00D722FE">
          <w:rPr>
            <w:rStyle w:val="a3"/>
            <w:rFonts w:ascii="Times New Roman" w:hAnsi="Times New Roman"/>
            <w:sz w:val="27"/>
            <w:szCs w:val="27"/>
          </w:rPr>
          <w:t>fryazino@mosreg.ru</w:t>
        </w:r>
      </w:hyperlink>
      <w:r w:rsidRPr="00D722F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722FE" w:rsidRPr="00D722FE" w:rsidRDefault="00D722FE">
      <w:pPr>
        <w:rPr>
          <w:rFonts w:ascii="Times New Roman" w:hAnsi="Times New Roman" w:cs="Times New Roman"/>
          <w:b/>
          <w:bCs/>
          <w:sz w:val="27"/>
          <w:szCs w:val="27"/>
        </w:rPr>
      </w:pPr>
      <w:r w:rsidRPr="00D722FE">
        <w:rPr>
          <w:rFonts w:ascii="Times New Roman" w:hAnsi="Times New Roman" w:cs="Times New Roman"/>
          <w:b/>
          <w:bCs/>
          <w:sz w:val="27"/>
          <w:szCs w:val="27"/>
        </w:rPr>
        <w:br w:type="page"/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2.  Отдел </w:t>
      </w:r>
      <w:proofErr w:type="gramStart"/>
      <w:r w:rsidRPr="00D722FE">
        <w:rPr>
          <w:rFonts w:ascii="Times New Roman" w:hAnsi="Times New Roman" w:cs="Times New Roman"/>
          <w:bCs/>
          <w:sz w:val="27"/>
          <w:szCs w:val="27"/>
        </w:rPr>
        <w:t>архитектуры  и</w:t>
      </w:r>
      <w:proofErr w:type="gramEnd"/>
      <w:r w:rsidRPr="00D722FE">
        <w:rPr>
          <w:rFonts w:ascii="Times New Roman" w:hAnsi="Times New Roman" w:cs="Times New Roman"/>
          <w:bCs/>
          <w:sz w:val="27"/>
          <w:szCs w:val="27"/>
        </w:rPr>
        <w:t xml:space="preserve"> градостроительства администрации  городского округа  Фрязино.</w:t>
      </w: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Место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нахождения  отдела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архитектуры  и градостроительства: 141190, Московская область, г. Фрязино,  ул. Ленина, дом 4а, 2 этаж.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График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работы  отдела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архитектуры  и градостроительства администрации  городского округа  Фрязино: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Понедельник: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Вторник: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Среда: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Четверг: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Пятница: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с 9.00 до 13.00, с 14.00 до 17.00,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Суббота: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Воскресенье: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График приема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посетителей  отдела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архитектуры  и градостроительства администрации  городского округа  Фрязино: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Понедельник: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не приемный день                             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Вторник: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с 10.00 до 18.00, с 13.00 до 14.00 - перерыв на обед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Среда: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  не приемный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Четверг: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 с 10.00 до 18.00, с 13.00 до 14.00 - перерыв на обед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Пятница: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не приемный день                            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Суббота: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Воскресенье: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Почтовый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адрес  отдела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архитектуры  и градостроительства администрации городского округа Фрязино:  141190, Московская область, г. Фрязино,  ул. Ленина, дом 4а, 2 этаж.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Контактный телефон: (496) 564-29-39.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Адрес электронной почты отдела архитектуры и градостроительства администрации городского округа Фрязино в сети Интернет: </w:t>
      </w:r>
      <w:proofErr w:type="spellStart"/>
      <w:r w:rsidRPr="00D722FE">
        <w:rPr>
          <w:rFonts w:ascii="Times New Roman" w:hAnsi="Times New Roman" w:cs="Times New Roman"/>
          <w:sz w:val="27"/>
          <w:szCs w:val="27"/>
          <w:u w:val="single"/>
          <w:lang w:val="en-US"/>
        </w:rPr>
        <w:t>oaig</w:t>
      </w:r>
      <w:proofErr w:type="spellEnd"/>
      <w:r w:rsidRPr="00D722FE">
        <w:rPr>
          <w:rFonts w:ascii="Times New Roman" w:hAnsi="Times New Roman" w:cs="Times New Roman"/>
          <w:sz w:val="27"/>
          <w:szCs w:val="27"/>
          <w:u w:val="single"/>
        </w:rPr>
        <w:t>@</w:t>
      </w:r>
      <w:proofErr w:type="spellStart"/>
      <w:r w:rsidR="002A2819">
        <w:fldChar w:fldCharType="begin"/>
      </w:r>
      <w:r w:rsidR="002A2819">
        <w:instrText xml:space="preserve"> HYPERLINK "mailto:fryazino@mosreg.ru" \h </w:instrText>
      </w:r>
      <w:r w:rsidR="002A2819">
        <w:fldChar w:fldCharType="separate"/>
      </w:r>
      <w:r w:rsidRPr="00D722FE">
        <w:rPr>
          <w:rFonts w:ascii="Times New Roman" w:hAnsi="Times New Roman" w:cs="Times New Roman"/>
          <w:sz w:val="27"/>
          <w:szCs w:val="27"/>
        </w:rPr>
        <w:t>fryazino</w:t>
      </w:r>
      <w:proofErr w:type="spellEnd"/>
      <w:r w:rsidR="002A2819">
        <w:rPr>
          <w:rFonts w:ascii="Times New Roman" w:hAnsi="Times New Roman" w:cs="Times New Roman"/>
          <w:sz w:val="27"/>
          <w:szCs w:val="27"/>
        </w:rPr>
        <w:fldChar w:fldCharType="end"/>
      </w:r>
      <w:r w:rsidRPr="00D722FE">
        <w:rPr>
          <w:rFonts w:ascii="Times New Roman" w:hAnsi="Times New Roman" w:cs="Times New Roman"/>
          <w:sz w:val="27"/>
          <w:szCs w:val="27"/>
          <w:u w:val="single"/>
        </w:rPr>
        <w:t>.</w:t>
      </w:r>
      <w:r w:rsidRPr="00D722FE">
        <w:rPr>
          <w:rFonts w:ascii="Times New Roman" w:hAnsi="Times New Roman" w:cs="Times New Roman"/>
          <w:sz w:val="27"/>
          <w:szCs w:val="27"/>
          <w:u w:val="single"/>
          <w:lang w:val="en-US"/>
        </w:rPr>
        <w:t>org</w:t>
      </w:r>
      <w:r w:rsidRPr="00D722FE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pageBreakBefore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lastRenderedPageBreak/>
        <w:t>3. МУ «МФЦ городского округа Фрязино Московской области»:</w:t>
      </w: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Место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нахождения  МУ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«МФЦ городского округа Фрязино Московской области»: 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1). Московская обл., г.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Фрязино,  ул.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Центральная, д.12; 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2). Московская обл., г.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Фрязино,  ул.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Нахимова, д. 23. 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График работы: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52"/>
        <w:gridCol w:w="5437"/>
      </w:tblGrid>
      <w:tr w:rsidR="00D722FE" w:rsidRPr="00D722FE" w:rsidTr="004B1188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722FE" w:rsidRPr="00D722FE" w:rsidRDefault="00D722FE" w:rsidP="004B1188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22FE">
              <w:rPr>
                <w:rFonts w:ascii="Times New Roman" w:hAnsi="Times New Roman" w:cs="Times New Roman"/>
                <w:sz w:val="27"/>
                <w:szCs w:val="27"/>
              </w:rPr>
              <w:t>Понедельник - суббота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722FE" w:rsidRPr="00D722FE" w:rsidRDefault="00D722FE" w:rsidP="004B1188">
            <w:pPr>
              <w:widowControl w:val="0"/>
              <w:snapToGrid w:val="0"/>
              <w:ind w:firstLine="31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22FE">
              <w:rPr>
                <w:rFonts w:ascii="Times New Roman" w:hAnsi="Times New Roman" w:cs="Times New Roman"/>
                <w:sz w:val="27"/>
                <w:szCs w:val="27"/>
              </w:rPr>
              <w:t>8:00 - 20:00; без перерыва на обед</w:t>
            </w:r>
          </w:p>
        </w:tc>
      </w:tr>
      <w:tr w:rsidR="00D722FE" w:rsidRPr="00D722FE" w:rsidTr="004B1188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722FE" w:rsidRPr="00D722FE" w:rsidRDefault="00D722FE" w:rsidP="004B1188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22FE">
              <w:rPr>
                <w:rFonts w:ascii="Times New Roman" w:hAnsi="Times New Roman" w:cs="Times New Roman"/>
                <w:sz w:val="27"/>
                <w:szCs w:val="27"/>
              </w:rPr>
              <w:t>Воскресенье: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722FE" w:rsidRPr="00D722FE" w:rsidRDefault="00D722FE" w:rsidP="004B1188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D722FE">
              <w:rPr>
                <w:rFonts w:ascii="Times New Roman" w:hAnsi="Times New Roman" w:cs="Times New Roman"/>
                <w:sz w:val="27"/>
                <w:szCs w:val="27"/>
              </w:rPr>
              <w:t>выходной</w:t>
            </w:r>
            <w:proofErr w:type="gramEnd"/>
            <w:r w:rsidRPr="00D722FE">
              <w:rPr>
                <w:rFonts w:ascii="Times New Roman" w:hAnsi="Times New Roman" w:cs="Times New Roman"/>
                <w:sz w:val="27"/>
                <w:szCs w:val="27"/>
              </w:rPr>
              <w:t xml:space="preserve"> день</w:t>
            </w:r>
          </w:p>
        </w:tc>
      </w:tr>
    </w:tbl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Почтовые адреса МУ «МФЦ городского округа Фрязино Московской области»: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1). 141190, Московская обл., г.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Фрязино,  ул.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Центральная, д. 12;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2). 141191, Московская обл., г.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Фрязино,  ул.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Нахимова, д. 23.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Контактные телефоны: +7(496)255-44-26, +7(496)255-44-27, +7(800)550-50-30. </w:t>
      </w:r>
      <w:r w:rsidRPr="00D722FE">
        <w:rPr>
          <w:rFonts w:ascii="Times New Roman" w:hAnsi="Times New Roman" w:cs="Times New Roman"/>
          <w:sz w:val="27"/>
          <w:szCs w:val="27"/>
        </w:rPr>
        <w:br/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Официальный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сайт  в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сети Интернет: http://fryazi</w:t>
      </w:r>
      <w:r w:rsidRPr="00D722FE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D722FE">
        <w:rPr>
          <w:rFonts w:ascii="Times New Roman" w:hAnsi="Times New Roman" w:cs="Times New Roman"/>
          <w:sz w:val="27"/>
          <w:szCs w:val="27"/>
        </w:rPr>
        <w:t>o.org/</w:t>
      </w:r>
      <w:proofErr w:type="spellStart"/>
      <w:r w:rsidRPr="00D722FE">
        <w:rPr>
          <w:rFonts w:ascii="Times New Roman" w:hAnsi="Times New Roman" w:cs="Times New Roman"/>
          <w:sz w:val="27"/>
          <w:szCs w:val="27"/>
        </w:rPr>
        <w:t>mu</w:t>
      </w:r>
      <w:proofErr w:type="spellEnd"/>
      <w:r w:rsidRPr="00D722FE">
        <w:rPr>
          <w:rFonts w:ascii="Times New Roman" w:hAnsi="Times New Roman" w:cs="Times New Roman"/>
          <w:sz w:val="27"/>
          <w:szCs w:val="27"/>
          <w:lang w:val="en-US"/>
        </w:rPr>
        <w:t>n</w:t>
      </w:r>
      <w:proofErr w:type="spellStart"/>
      <w:r w:rsidRPr="00D722FE">
        <w:rPr>
          <w:rFonts w:ascii="Times New Roman" w:hAnsi="Times New Roman" w:cs="Times New Roman"/>
          <w:sz w:val="27"/>
          <w:szCs w:val="27"/>
        </w:rPr>
        <w:t>ic_uslugi</w:t>
      </w:r>
      <w:proofErr w:type="spellEnd"/>
      <w:r w:rsidRPr="00D722FE">
        <w:rPr>
          <w:rFonts w:ascii="Times New Roman" w:hAnsi="Times New Roman" w:cs="Times New Roman"/>
          <w:sz w:val="27"/>
          <w:szCs w:val="27"/>
        </w:rPr>
        <w:t>/</w:t>
      </w:r>
      <w:proofErr w:type="spellStart"/>
      <w:r w:rsidRPr="00D722FE">
        <w:rPr>
          <w:rFonts w:ascii="Times New Roman" w:hAnsi="Times New Roman" w:cs="Times New Roman"/>
          <w:sz w:val="27"/>
          <w:szCs w:val="27"/>
        </w:rPr>
        <w:t>Mfc</w:t>
      </w:r>
      <w:proofErr w:type="spellEnd"/>
      <w:r w:rsidRPr="00D722F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722FE" w:rsidRPr="00D722FE" w:rsidRDefault="00D722FE" w:rsidP="00D722FE">
      <w:pPr>
        <w:widowControl w:val="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widowControl w:val="0"/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Адрес электронной почты сети Интернет: </w:t>
      </w:r>
      <w:proofErr w:type="spellStart"/>
      <w:r w:rsidRPr="00D722FE">
        <w:rPr>
          <w:rFonts w:ascii="Times New Roman" w:hAnsi="Times New Roman" w:cs="Times New Roman"/>
          <w:sz w:val="27"/>
          <w:szCs w:val="27"/>
        </w:rPr>
        <w:t>mfc-fryazi</w:t>
      </w:r>
      <w:proofErr w:type="spellEnd"/>
      <w:r w:rsidRPr="00D722FE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D722FE">
        <w:rPr>
          <w:rFonts w:ascii="Times New Roman" w:hAnsi="Times New Roman" w:cs="Times New Roman"/>
          <w:sz w:val="27"/>
          <w:szCs w:val="27"/>
        </w:rPr>
        <w:t xml:space="preserve">o@mosreg.ru </w:t>
      </w:r>
    </w:p>
    <w:p w:rsidR="00D722FE" w:rsidRPr="00D722FE" w:rsidRDefault="00D722FE" w:rsidP="00D722F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bookmarkStart w:id="2" w:name="Par708"/>
      <w:bookmarkEnd w:id="2"/>
      <w:r w:rsidRPr="00D722FE">
        <w:rPr>
          <w:rFonts w:ascii="Times New Roman" w:hAnsi="Times New Roman" w:cs="Times New Roman"/>
          <w:sz w:val="27"/>
          <w:szCs w:val="27"/>
        </w:rPr>
        <w:t>Информация приведена на сайтах: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- РПГУ: 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uslugi</w:t>
      </w:r>
      <w:proofErr w:type="spellEnd"/>
      <w:r w:rsidRPr="00D722FE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mosreg</w:t>
      </w:r>
      <w:proofErr w:type="spellEnd"/>
      <w:r w:rsidRPr="00D722FE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- МФЦ: 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mfc</w:t>
      </w:r>
      <w:proofErr w:type="spellEnd"/>
      <w:r w:rsidRPr="00D722FE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mosreg</w:t>
      </w:r>
      <w:proofErr w:type="spellEnd"/>
      <w:r w:rsidRPr="00D722FE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</w:p>
    <w:p w:rsidR="009A49E5" w:rsidRPr="00D722FE" w:rsidRDefault="00D722FE" w:rsidP="00D722FE">
      <w:pPr>
        <w:rPr>
          <w:rFonts w:ascii="Times New Roman" w:hAnsi="Times New Roman" w:cs="Times New Roman"/>
          <w:color w:val="auto"/>
          <w:sz w:val="27"/>
          <w:szCs w:val="27"/>
        </w:rPr>
      </w:pPr>
      <w:r w:rsidRPr="00D722FE">
        <w:rPr>
          <w:rFonts w:ascii="Times New Roman" w:hAnsi="Times New Roman" w:cs="Times New Roman"/>
          <w:b/>
          <w:sz w:val="27"/>
          <w:szCs w:val="27"/>
        </w:rPr>
        <w:br/>
      </w:r>
      <w:r w:rsidRPr="00D722FE">
        <w:rPr>
          <w:rFonts w:ascii="Times New Roman" w:hAnsi="Times New Roman" w:cs="Times New Roman"/>
          <w:b/>
          <w:sz w:val="27"/>
          <w:szCs w:val="27"/>
        </w:rPr>
        <w:br/>
      </w:r>
    </w:p>
    <w:sectPr w:rsidR="009A49E5" w:rsidRPr="00D722FE" w:rsidSect="003A1B2C">
      <w:type w:val="continuous"/>
      <w:pgSz w:w="11905" w:h="16837"/>
      <w:pgMar w:top="1133" w:right="565" w:bottom="1162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C4E" w:rsidRDefault="00034C4E">
      <w:r>
        <w:separator/>
      </w:r>
    </w:p>
  </w:endnote>
  <w:endnote w:type="continuationSeparator" w:id="0">
    <w:p w:rsidR="00034C4E" w:rsidRDefault="0003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C4E" w:rsidRDefault="00034C4E">
      <w:r>
        <w:separator/>
      </w:r>
    </w:p>
  </w:footnote>
  <w:footnote w:type="continuationSeparator" w:id="0">
    <w:p w:rsidR="00034C4E" w:rsidRDefault="00034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819" w:rsidRDefault="002A2819">
    <w:pPr>
      <w:pStyle w:val="a7"/>
      <w:framePr w:w="11920" w:h="182" w:wrap="none" w:vAnchor="text" w:hAnchor="page" w:x="1" w:y="668"/>
      <w:shd w:val="clear" w:color="auto" w:fill="auto"/>
      <w:ind w:left="6043"/>
    </w:pPr>
    <w:r>
      <w:fldChar w:fldCharType="begin"/>
    </w:r>
    <w:r>
      <w:instrText xml:space="preserve"> PAGE \* MERGEFORMAT </w:instrText>
    </w:r>
    <w:r>
      <w:fldChar w:fldCharType="separate"/>
    </w:r>
    <w:r w:rsidR="00323708" w:rsidRPr="00323708">
      <w:rPr>
        <w:rStyle w:val="13"/>
      </w:rPr>
      <w:t>21</w:t>
    </w:r>
    <w:r>
      <w:rPr>
        <w:rStyle w:val="13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pStyle w:val="1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multilevel"/>
    <w:tmpl w:val="00000002"/>
    <w:lvl w:ilvl="0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9"/>
    <w:multiLevelType w:val="multilevel"/>
    <w:tmpl w:val="00000008"/>
    <w:lvl w:ilvl="0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B"/>
    <w:multiLevelType w:val="multilevel"/>
    <w:tmpl w:val="0000000A"/>
    <w:lvl w:ilvl="0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000000D"/>
    <w:multiLevelType w:val="multilevel"/>
    <w:tmpl w:val="0000000C"/>
    <w:lvl w:ilvl="0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000000F"/>
    <w:multiLevelType w:val="multilevel"/>
    <w:tmpl w:val="0000000E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0000011"/>
    <w:multiLevelType w:val="multilevel"/>
    <w:tmpl w:val="00000010"/>
    <w:lvl w:ilvl="0">
      <w:start w:val="1"/>
      <w:numFmt w:val="decimal"/>
      <w:lvlText w:val="8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0000013"/>
    <w:multiLevelType w:val="multilevel"/>
    <w:tmpl w:val="00000012"/>
    <w:lvl w:ilvl="0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0000015"/>
    <w:multiLevelType w:val="multilevel"/>
    <w:tmpl w:val="00000014"/>
    <w:lvl w:ilvl="0">
      <w:start w:val="1"/>
      <w:numFmt w:val="decimal"/>
      <w:lvlText w:val="8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0000017"/>
    <w:multiLevelType w:val="multilevel"/>
    <w:tmpl w:val="00000016"/>
    <w:lvl w:ilvl="0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00000019"/>
    <w:multiLevelType w:val="multilevel"/>
    <w:tmpl w:val="00000018"/>
    <w:lvl w:ilvl="0">
      <w:start w:val="1"/>
      <w:numFmt w:val="decimal"/>
      <w:lvlText w:val="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0000001B"/>
    <w:multiLevelType w:val="multilevel"/>
    <w:tmpl w:val="0000001A"/>
    <w:lvl w:ilvl="0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0000001D"/>
    <w:multiLevelType w:val="multilevel"/>
    <w:tmpl w:val="0000001C"/>
    <w:lvl w:ilvl="0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6">
    <w:nsid w:val="0000001F"/>
    <w:multiLevelType w:val="multilevel"/>
    <w:tmpl w:val="0000001E"/>
    <w:lvl w:ilvl="0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00000021"/>
    <w:multiLevelType w:val="multilevel"/>
    <w:tmpl w:val="00000020"/>
    <w:lvl w:ilvl="0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8">
    <w:nsid w:val="00000023"/>
    <w:multiLevelType w:val="multilevel"/>
    <w:tmpl w:val="00000022"/>
    <w:lvl w:ilvl="0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9">
    <w:nsid w:val="00000025"/>
    <w:multiLevelType w:val="multilevel"/>
    <w:tmpl w:val="00000024"/>
    <w:lvl w:ilvl="0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0">
    <w:nsid w:val="00000027"/>
    <w:multiLevelType w:val="multilevel"/>
    <w:tmpl w:val="00000026"/>
    <w:lvl w:ilvl="0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1">
    <w:nsid w:val="00000029"/>
    <w:multiLevelType w:val="multilevel"/>
    <w:tmpl w:val="00000028"/>
    <w:lvl w:ilvl="0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2">
    <w:nsid w:val="0000002B"/>
    <w:multiLevelType w:val="multilevel"/>
    <w:tmpl w:val="0000002A"/>
    <w:lvl w:ilvl="0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3">
    <w:nsid w:val="0000002D"/>
    <w:multiLevelType w:val="multilevel"/>
    <w:tmpl w:val="0000002C"/>
    <w:lvl w:ilvl="0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4">
    <w:nsid w:val="0000002F"/>
    <w:multiLevelType w:val="multilevel"/>
    <w:tmpl w:val="0000002E"/>
    <w:lvl w:ilvl="0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5">
    <w:nsid w:val="00000031"/>
    <w:multiLevelType w:val="multilevel"/>
    <w:tmpl w:val="00000030"/>
    <w:lvl w:ilvl="0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6">
    <w:nsid w:val="00000033"/>
    <w:multiLevelType w:val="multilevel"/>
    <w:tmpl w:val="00000032"/>
    <w:lvl w:ilvl="0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7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8">
    <w:nsid w:val="00000037"/>
    <w:multiLevelType w:val="multilevel"/>
    <w:tmpl w:val="00000036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9">
    <w:nsid w:val="00000039"/>
    <w:multiLevelType w:val="multilevel"/>
    <w:tmpl w:val="00000038"/>
    <w:lvl w:ilvl="0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0">
    <w:nsid w:val="0000003B"/>
    <w:multiLevelType w:val="multilevel"/>
    <w:tmpl w:val="0000003A"/>
    <w:lvl w:ilvl="0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1">
    <w:nsid w:val="0000003D"/>
    <w:multiLevelType w:val="multilevel"/>
    <w:tmpl w:val="0000003C"/>
    <w:lvl w:ilvl="0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2">
    <w:nsid w:val="0000003F"/>
    <w:multiLevelType w:val="multilevel"/>
    <w:tmpl w:val="0000003E"/>
    <w:lvl w:ilvl="0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3">
    <w:nsid w:val="00000041"/>
    <w:multiLevelType w:val="multilevel"/>
    <w:tmpl w:val="0000004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34">
    <w:nsid w:val="00000043"/>
    <w:multiLevelType w:val="multilevel"/>
    <w:tmpl w:val="00000042"/>
    <w:lvl w:ilvl="0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5">
    <w:nsid w:val="00000045"/>
    <w:multiLevelType w:val="multilevel"/>
    <w:tmpl w:val="0000004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36">
    <w:nsid w:val="00000047"/>
    <w:multiLevelType w:val="multilevel"/>
    <w:tmpl w:val="0000004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7">
    <w:nsid w:val="00000049"/>
    <w:multiLevelType w:val="multilevel"/>
    <w:tmpl w:val="00000048"/>
    <w:lvl w:ilvl="0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8">
    <w:nsid w:val="0000004B"/>
    <w:multiLevelType w:val="multilevel"/>
    <w:tmpl w:val="0000004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39">
    <w:nsid w:val="0000004D"/>
    <w:multiLevelType w:val="multilevel"/>
    <w:tmpl w:val="0000004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0">
    <w:nsid w:val="0000004F"/>
    <w:multiLevelType w:val="multilevel"/>
    <w:tmpl w:val="0000004E"/>
    <w:lvl w:ilvl="0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1">
    <w:nsid w:val="00000051"/>
    <w:multiLevelType w:val="multilevel"/>
    <w:tmpl w:val="00000050"/>
    <w:lvl w:ilvl="0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2">
    <w:nsid w:val="00000053"/>
    <w:multiLevelType w:val="multilevel"/>
    <w:tmpl w:val="00000052"/>
    <w:lvl w:ilvl="0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3">
    <w:nsid w:val="00000055"/>
    <w:multiLevelType w:val="multilevel"/>
    <w:tmpl w:val="00000054"/>
    <w:lvl w:ilvl="0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4">
    <w:nsid w:val="00000057"/>
    <w:multiLevelType w:val="multilevel"/>
    <w:tmpl w:val="00000056"/>
    <w:lvl w:ilvl="0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5">
    <w:nsid w:val="00000059"/>
    <w:multiLevelType w:val="multilevel"/>
    <w:tmpl w:val="00000058"/>
    <w:lvl w:ilvl="0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6">
    <w:nsid w:val="0000005B"/>
    <w:multiLevelType w:val="multilevel"/>
    <w:tmpl w:val="0000005A"/>
    <w:lvl w:ilvl="0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7">
    <w:nsid w:val="0000005D"/>
    <w:multiLevelType w:val="multilevel"/>
    <w:tmpl w:val="0000005C"/>
    <w:lvl w:ilvl="0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8">
    <w:nsid w:val="0000005F"/>
    <w:multiLevelType w:val="multilevel"/>
    <w:tmpl w:val="0000005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D30F8"/>
    <w:rsid w:val="00034C4E"/>
    <w:rsid w:val="000C52F6"/>
    <w:rsid w:val="000C6EBE"/>
    <w:rsid w:val="000E51C1"/>
    <w:rsid w:val="0013047A"/>
    <w:rsid w:val="00180724"/>
    <w:rsid w:val="002A2819"/>
    <w:rsid w:val="002B1979"/>
    <w:rsid w:val="0030533A"/>
    <w:rsid w:val="00315BBA"/>
    <w:rsid w:val="00323708"/>
    <w:rsid w:val="00330CE5"/>
    <w:rsid w:val="003A1B2C"/>
    <w:rsid w:val="003D0A41"/>
    <w:rsid w:val="00454E32"/>
    <w:rsid w:val="00466C8E"/>
    <w:rsid w:val="004B1188"/>
    <w:rsid w:val="004D28BD"/>
    <w:rsid w:val="0050503E"/>
    <w:rsid w:val="00567E1C"/>
    <w:rsid w:val="005A4902"/>
    <w:rsid w:val="00681DBC"/>
    <w:rsid w:val="006A47B8"/>
    <w:rsid w:val="006D494F"/>
    <w:rsid w:val="007045C4"/>
    <w:rsid w:val="00786BAD"/>
    <w:rsid w:val="007B0D4E"/>
    <w:rsid w:val="007D19AE"/>
    <w:rsid w:val="008B6452"/>
    <w:rsid w:val="009711FA"/>
    <w:rsid w:val="009A49E5"/>
    <w:rsid w:val="009B5E8F"/>
    <w:rsid w:val="009E596B"/>
    <w:rsid w:val="00A24C7B"/>
    <w:rsid w:val="00A35029"/>
    <w:rsid w:val="00BD30F8"/>
    <w:rsid w:val="00C123F1"/>
    <w:rsid w:val="00C16DBE"/>
    <w:rsid w:val="00CF2A2D"/>
    <w:rsid w:val="00CF4DF7"/>
    <w:rsid w:val="00D55BA5"/>
    <w:rsid w:val="00D722FE"/>
    <w:rsid w:val="00E1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0844F1-892F-4998-8614-EB9269083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 Unicode MS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722FE"/>
    <w:pPr>
      <w:keepNext/>
      <w:numPr>
        <w:numId w:val="1"/>
      </w:numPr>
      <w:suppressAutoHyphens/>
      <w:jc w:val="right"/>
      <w:outlineLvl w:val="0"/>
    </w:pPr>
    <w:rPr>
      <w:rFonts w:ascii="Times New Roman" w:hAnsi="Times New Roman" w:cs="Times New Roman"/>
      <w:b/>
      <w:i/>
      <w:color w:val="auto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722FE"/>
    <w:rPr>
      <w:rFonts w:ascii="Times New Roman" w:hAnsi="Times New Roman" w:cs="Times New Roman"/>
      <w:b/>
      <w:i/>
      <w:sz w:val="20"/>
      <w:szCs w:val="20"/>
      <w:lang w:eastAsia="zh-CN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2">
    <w:name w:val="Основной текст (2) + Не курсив"/>
    <w:basedOn w:val="a0"/>
    <w:link w:val="20"/>
    <w:uiPriority w:val="99"/>
    <w:locked/>
    <w:rPr>
      <w:rFonts w:ascii="Times New Roman" w:hAnsi="Times New Roman" w:cs="Times New Roman"/>
      <w:i/>
      <w:iCs/>
      <w:spacing w:val="0"/>
      <w:sz w:val="27"/>
      <w:szCs w:val="27"/>
    </w:rPr>
  </w:style>
  <w:style w:type="paragraph" w:styleId="a4">
    <w:name w:val="Body Text"/>
    <w:basedOn w:val="a"/>
    <w:link w:val="a5"/>
    <w:uiPriority w:val="99"/>
    <w:pPr>
      <w:shd w:val="clear" w:color="auto" w:fill="FFFFFF"/>
      <w:spacing w:after="300" w:line="365" w:lineRule="exact"/>
      <w:ind w:hanging="1120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Arial Unicode MS"/>
      <w:color w:val="000000"/>
    </w:rPr>
  </w:style>
  <w:style w:type="character" w:customStyle="1" w:styleId="a6">
    <w:name w:val="Колонтитул_"/>
    <w:basedOn w:val="a0"/>
    <w:link w:val="a7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13">
    <w:name w:val="Колонтитул + 13"/>
    <w:aliases w:val="5 pt"/>
    <w:basedOn w:val="a6"/>
    <w:uiPriority w:val="99"/>
    <w:rPr>
      <w:rFonts w:ascii="Times New Roman" w:hAnsi="Times New Roman" w:cs="Times New Roman"/>
      <w:noProof/>
      <w:spacing w:val="0"/>
      <w:sz w:val="27"/>
      <w:szCs w:val="27"/>
    </w:rPr>
  </w:style>
  <w:style w:type="character" w:customStyle="1" w:styleId="25">
    <w:name w:val="Основной текст (2) + Не курсив5"/>
    <w:basedOn w:val="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a8">
    <w:name w:val="Основной текст + Курсив"/>
    <w:basedOn w:val="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4">
    <w:name w:val="Основной текст (2) + Не курсив4"/>
    <w:basedOn w:val="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uiPriority w:val="99"/>
    <w:locked/>
    <w:rPr>
      <w:rFonts w:ascii="Times New Roman" w:hAnsi="Times New Roman" w:cs="Times New Roman"/>
      <w:spacing w:val="0"/>
      <w:sz w:val="19"/>
      <w:szCs w:val="19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spacing w:val="0"/>
      <w:sz w:val="18"/>
      <w:szCs w:val="18"/>
    </w:rPr>
  </w:style>
  <w:style w:type="character" w:customStyle="1" w:styleId="5">
    <w:name w:val="Основной текст (5)_"/>
    <w:basedOn w:val="a0"/>
    <w:link w:val="50"/>
    <w:uiPriority w:val="99"/>
    <w:locked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1">
    <w:name w:val="Основной текст (5) + Не курсив"/>
    <w:basedOn w:val="5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31">
    <w:name w:val="Основной текст + Курсив3"/>
    <w:basedOn w:val="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3">
    <w:name w:val="Основной текст (2) + Не курсив3"/>
    <w:basedOn w:val="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1">
    <w:name w:val="Основной текст + Курсив2"/>
    <w:basedOn w:val="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a9">
    <w:name w:val="Подпись к таблице_"/>
    <w:basedOn w:val="a0"/>
    <w:link w:val="aa"/>
    <w:uiPriority w:val="99"/>
    <w:locked/>
    <w:rPr>
      <w:rFonts w:ascii="Times New Roman" w:hAnsi="Times New Roman" w:cs="Times New Roman"/>
      <w:spacing w:val="0"/>
      <w:sz w:val="27"/>
      <w:szCs w:val="27"/>
    </w:rPr>
  </w:style>
  <w:style w:type="character" w:customStyle="1" w:styleId="22">
    <w:name w:val="Основной текст (2) + Не курсив2"/>
    <w:basedOn w:val="2"/>
    <w:uiPriority w:val="99"/>
    <w:rPr>
      <w:rFonts w:ascii="Times New Roman" w:hAnsi="Times New Roman" w:cs="Times New Roman"/>
      <w:i/>
      <w:iCs/>
      <w:noProof/>
      <w:spacing w:val="0"/>
      <w:sz w:val="27"/>
      <w:szCs w:val="27"/>
    </w:rPr>
  </w:style>
  <w:style w:type="character" w:customStyle="1" w:styleId="11">
    <w:name w:val="Заголовок №1_"/>
    <w:basedOn w:val="a0"/>
    <w:link w:val="12"/>
    <w:uiPriority w:val="99"/>
    <w:locked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">
    <w:name w:val="Основной текст (7)_"/>
    <w:basedOn w:val="a0"/>
    <w:link w:val="71"/>
    <w:uiPriority w:val="99"/>
    <w:locked/>
    <w:rPr>
      <w:rFonts w:ascii="Times New Roman" w:hAnsi="Times New Roman" w:cs="Times New Roman"/>
      <w:spacing w:val="0"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Pr>
      <w:rFonts w:ascii="Times New Roman" w:hAnsi="Times New Roman" w:cs="Times New Roman"/>
      <w:spacing w:val="0"/>
      <w:sz w:val="12"/>
      <w:szCs w:val="12"/>
    </w:rPr>
  </w:style>
  <w:style w:type="character" w:customStyle="1" w:styleId="26">
    <w:name w:val="Подпись к таблице (2)_"/>
    <w:basedOn w:val="a0"/>
    <w:link w:val="27"/>
    <w:uiPriority w:val="99"/>
    <w:locked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9">
    <w:name w:val="Основной текст (9)_"/>
    <w:basedOn w:val="a0"/>
    <w:link w:val="90"/>
    <w:uiPriority w:val="99"/>
    <w:locked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70">
    <w:name w:val="Основной текст (7)"/>
    <w:basedOn w:val="7"/>
    <w:uiPriority w:val="99"/>
    <w:rPr>
      <w:rFonts w:ascii="Times New Roman" w:hAnsi="Times New Roman" w:cs="Times New Roman"/>
      <w:spacing w:val="0"/>
      <w:sz w:val="23"/>
      <w:szCs w:val="23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Pr>
      <w:rFonts w:ascii="Times New Roman" w:hAnsi="Times New Roman" w:cs="Times New Roman"/>
      <w:spacing w:val="0"/>
      <w:sz w:val="15"/>
      <w:szCs w:val="15"/>
    </w:rPr>
  </w:style>
  <w:style w:type="character" w:customStyle="1" w:styleId="110">
    <w:name w:val="Основной текст (11)_"/>
    <w:basedOn w:val="a0"/>
    <w:link w:val="111"/>
    <w:uiPriority w:val="99"/>
    <w:locked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2">
    <w:name w:val="Подпись к таблице (3)_"/>
    <w:basedOn w:val="a0"/>
    <w:link w:val="33"/>
    <w:uiPriority w:val="99"/>
    <w:locked/>
    <w:rPr>
      <w:rFonts w:ascii="Times New Roman" w:hAnsi="Times New Roman" w:cs="Times New Roman"/>
      <w:spacing w:val="0"/>
      <w:sz w:val="12"/>
      <w:szCs w:val="12"/>
    </w:rPr>
  </w:style>
  <w:style w:type="character" w:customStyle="1" w:styleId="28">
    <w:name w:val="Подпись к таблице (2) + Не полужирный"/>
    <w:basedOn w:val="26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210">
    <w:name w:val="Основной текст (2) + Не курсив1"/>
    <w:basedOn w:val="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4">
    <w:name w:val="Основной текст + Курсив1"/>
    <w:basedOn w:val="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line="370" w:lineRule="exact"/>
      <w:jc w:val="both"/>
    </w:pPr>
    <w:rPr>
      <w:rFonts w:ascii="Times New Roman" w:hAnsi="Times New Roman" w:cs="Times New Roman"/>
      <w:i/>
      <w:iCs/>
      <w:color w:val="auto"/>
      <w:sz w:val="27"/>
      <w:szCs w:val="27"/>
    </w:rPr>
  </w:style>
  <w:style w:type="paragraph" w:customStyle="1" w:styleId="a7">
    <w:name w:val="Колонтитул"/>
    <w:basedOn w:val="a"/>
    <w:link w:val="a6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360" w:after="600" w:line="259" w:lineRule="exact"/>
      <w:jc w:val="right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120" w:after="360" w:line="235" w:lineRule="exact"/>
      <w:jc w:val="righ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50">
    <w:name w:val="Основной текст (5)"/>
    <w:basedOn w:val="a"/>
    <w:link w:val="5"/>
    <w:uiPriority w:val="99"/>
    <w:pPr>
      <w:shd w:val="clear" w:color="auto" w:fill="FFFFFF"/>
      <w:spacing w:line="370" w:lineRule="exact"/>
      <w:jc w:val="both"/>
    </w:pPr>
    <w:rPr>
      <w:rFonts w:ascii="Times New Roman" w:hAnsi="Times New Roman" w:cs="Times New Roman"/>
      <w:i/>
      <w:iCs/>
      <w:color w:val="auto"/>
      <w:sz w:val="27"/>
      <w:szCs w:val="27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aa">
    <w:name w:val="Подпись к таблице"/>
    <w:basedOn w:val="a"/>
    <w:link w:val="a9"/>
    <w:uiPriority w:val="99"/>
    <w:pPr>
      <w:shd w:val="clear" w:color="auto" w:fill="FFFFFF"/>
      <w:spacing w:line="370" w:lineRule="exact"/>
      <w:jc w:val="both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12">
    <w:name w:val="Заголовок №1"/>
    <w:basedOn w:val="a"/>
    <w:link w:val="11"/>
    <w:uiPriority w:val="99"/>
    <w:pPr>
      <w:shd w:val="clear" w:color="auto" w:fill="FFFFFF"/>
      <w:spacing w:before="1080" w:after="90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71">
    <w:name w:val="Основной текст (7)1"/>
    <w:basedOn w:val="a"/>
    <w:link w:val="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pPr>
      <w:shd w:val="clear" w:color="auto" w:fill="FFFFFF"/>
      <w:spacing w:before="900" w:after="540" w:line="158" w:lineRule="exact"/>
      <w:jc w:val="center"/>
    </w:pPr>
    <w:rPr>
      <w:rFonts w:ascii="Times New Roman" w:hAnsi="Times New Roman" w:cs="Times New Roman"/>
      <w:color w:val="auto"/>
      <w:sz w:val="12"/>
      <w:szCs w:val="12"/>
    </w:rPr>
  </w:style>
  <w:style w:type="paragraph" w:customStyle="1" w:styleId="27">
    <w:name w:val="Подпись к таблице (2)"/>
    <w:basedOn w:val="a"/>
    <w:link w:val="2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101">
    <w:name w:val="Основной текст (10)"/>
    <w:basedOn w:val="a"/>
    <w:link w:val="100"/>
    <w:uiPriority w:val="99"/>
    <w:pPr>
      <w:shd w:val="clear" w:color="auto" w:fill="FFFFFF"/>
      <w:spacing w:before="60" w:after="360" w:line="240" w:lineRule="atLeas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111">
    <w:name w:val="Основной текст (11)"/>
    <w:basedOn w:val="a"/>
    <w:link w:val="110"/>
    <w:uiPriority w:val="99"/>
    <w:pPr>
      <w:shd w:val="clear" w:color="auto" w:fill="FFFFFF"/>
      <w:spacing w:after="900" w:line="240" w:lineRule="atLeast"/>
      <w:jc w:val="center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33">
    <w:name w:val="Подпись к таблице (3)"/>
    <w:basedOn w:val="a"/>
    <w:link w:val="32"/>
    <w:uiPriority w:val="99"/>
    <w:pPr>
      <w:shd w:val="clear" w:color="auto" w:fill="FFFFFF"/>
      <w:spacing w:before="60" w:after="60" w:line="240" w:lineRule="atLeast"/>
    </w:pPr>
    <w:rPr>
      <w:rFonts w:ascii="Times New Roman" w:hAnsi="Times New Roman" w:cs="Times New Roman"/>
      <w:color w:val="auto"/>
      <w:sz w:val="12"/>
      <w:szCs w:val="12"/>
    </w:rPr>
  </w:style>
  <w:style w:type="table" w:styleId="ab">
    <w:name w:val="Table Grid"/>
    <w:basedOn w:val="a1"/>
    <w:uiPriority w:val="59"/>
    <w:rsid w:val="00CF2A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2FE"/>
    <w:pPr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c">
    <w:name w:val="обычный приложения"/>
    <w:basedOn w:val="a"/>
    <w:rsid w:val="00D722FE"/>
    <w:pPr>
      <w:suppressAutoHyphens/>
      <w:spacing w:after="200" w:line="276" w:lineRule="auto"/>
      <w:jc w:val="center"/>
    </w:pPr>
    <w:rPr>
      <w:rFonts w:ascii="Times New Roman" w:hAnsi="Times New Roman" w:cs="Times New Roman"/>
      <w:b/>
      <w:color w:val="auto"/>
      <w:szCs w:val="22"/>
      <w:lang w:eastAsia="zh-CN"/>
    </w:rPr>
  </w:style>
  <w:style w:type="paragraph" w:styleId="ad">
    <w:name w:val="List Paragraph"/>
    <w:basedOn w:val="a"/>
    <w:uiPriority w:val="34"/>
    <w:rsid w:val="00D722FE"/>
    <w:pPr>
      <w:suppressAutoHyphens/>
      <w:spacing w:after="200" w:line="276" w:lineRule="auto"/>
      <w:ind w:left="720"/>
    </w:pPr>
    <w:rPr>
      <w:rFonts w:ascii="Calibri" w:hAnsi="Calibri" w:cs="Times New Roman"/>
      <w:color w:val="auto"/>
      <w:sz w:val="20"/>
      <w:szCs w:val="20"/>
      <w:lang w:eastAsia="zh-CN"/>
    </w:rPr>
  </w:style>
  <w:style w:type="paragraph" w:styleId="ae">
    <w:name w:val="No Spacing"/>
    <w:basedOn w:val="1"/>
    <w:next w:val="a"/>
    <w:uiPriority w:val="1"/>
    <w:rsid w:val="00D722FE"/>
    <w:pPr>
      <w:numPr>
        <w:numId w:val="0"/>
      </w:numPr>
      <w:spacing w:after="240"/>
    </w:pPr>
    <w:rPr>
      <w:i w:val="0"/>
      <w:szCs w:val="22"/>
    </w:rPr>
  </w:style>
  <w:style w:type="character" w:styleId="af">
    <w:name w:val="Emphasis"/>
    <w:basedOn w:val="a0"/>
    <w:uiPriority w:val="20"/>
    <w:qFormat/>
    <w:rsid w:val="0050503E"/>
    <w:rPr>
      <w:rFonts w:cs="Times New Roman"/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2A281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A281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ryazino@mosreg.ru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slugi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F8A2B-2681-43F6-BA79-94B09EF5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70</Pages>
  <Words>24270</Words>
  <Characters>138339</Characters>
  <Application>Microsoft Office Word</Application>
  <DocSecurity>0</DocSecurity>
  <Lines>1152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Погостнова</dc:creator>
  <cp:lastModifiedBy>Борисова</cp:lastModifiedBy>
  <cp:revision>5</cp:revision>
  <cp:lastPrinted>2023-12-25T13:46:00Z</cp:lastPrinted>
  <dcterms:created xsi:type="dcterms:W3CDTF">2023-12-22T08:07:00Z</dcterms:created>
  <dcterms:modified xsi:type="dcterms:W3CDTF">2023-12-25T13:51:00Z</dcterms:modified>
</cp:coreProperties>
</file>